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398" w:rsidRDefault="00724398" w:rsidP="00724398">
      <w:pPr>
        <w:pStyle w:val="a6"/>
        <w:rPr>
          <w:rFonts w:ascii="Times New Roman" w:hAnsi="Times New Roman"/>
        </w:rPr>
      </w:pPr>
      <w:r>
        <w:rPr>
          <w:rFonts w:ascii="Times New Roman" w:hAnsi="Times New Roman"/>
        </w:rPr>
        <w:t>РАССМОТРЕНО:</w:t>
      </w:r>
      <w:r>
        <w:rPr>
          <w:rFonts w:ascii="Times New Roman" w:hAnsi="Times New Roman"/>
        </w:rPr>
        <w:tab/>
      </w:r>
      <w:r>
        <w:rPr>
          <w:rFonts w:ascii="Times New Roman" w:hAnsi="Times New Roman"/>
        </w:rPr>
        <w:tab/>
      </w:r>
      <w:r>
        <w:rPr>
          <w:rFonts w:ascii="Times New Roman" w:hAnsi="Times New Roman"/>
        </w:rPr>
        <w:tab/>
        <w:t xml:space="preserve">                                               СОГЛАСОВАНО:</w:t>
      </w:r>
      <w:r>
        <w:rPr>
          <w:rFonts w:ascii="Times New Roman" w:hAnsi="Times New Roman"/>
        </w:rPr>
        <w:tab/>
      </w:r>
      <w:r>
        <w:rPr>
          <w:rFonts w:ascii="Times New Roman" w:hAnsi="Times New Roman"/>
        </w:rPr>
        <w:tab/>
      </w:r>
      <w:r>
        <w:rPr>
          <w:rFonts w:ascii="Times New Roman" w:hAnsi="Times New Roman"/>
        </w:rPr>
        <w:tab/>
        <w:t xml:space="preserve">                                           УТВЕРЖДАЮ:</w:t>
      </w:r>
    </w:p>
    <w:p w:rsidR="00724398" w:rsidRDefault="00724398" w:rsidP="00724398">
      <w:pPr>
        <w:shd w:val="clear" w:color="auto" w:fill="FFFFFF"/>
        <w:spacing w:line="272" w:lineRule="atLeast"/>
        <w:rPr>
          <w:color w:val="000000"/>
          <w:sz w:val="20"/>
          <w:szCs w:val="19"/>
          <w:lang w:eastAsia="ru-RU"/>
        </w:rPr>
      </w:pPr>
      <w:r w:rsidRPr="00AA5233">
        <w:rPr>
          <w:color w:val="000000"/>
          <w:sz w:val="20"/>
          <w:szCs w:val="19"/>
          <w:lang w:eastAsia="ru-RU"/>
        </w:rPr>
        <w:t>Руководитель ШМО</w:t>
      </w:r>
      <w:r>
        <w:rPr>
          <w:color w:val="000000"/>
          <w:sz w:val="20"/>
          <w:szCs w:val="19"/>
          <w:lang w:eastAsia="ru-RU"/>
        </w:rPr>
        <w:tab/>
      </w:r>
      <w:r>
        <w:rPr>
          <w:color w:val="000000"/>
          <w:sz w:val="20"/>
          <w:szCs w:val="19"/>
          <w:lang w:eastAsia="ru-RU"/>
        </w:rPr>
        <w:tab/>
      </w:r>
      <w:r>
        <w:rPr>
          <w:color w:val="000000"/>
          <w:sz w:val="20"/>
          <w:szCs w:val="19"/>
          <w:lang w:eastAsia="ru-RU"/>
        </w:rPr>
        <w:tab/>
        <w:t xml:space="preserve">                                                    Зам. директора по УВР</w:t>
      </w:r>
      <w:r>
        <w:rPr>
          <w:color w:val="000000"/>
          <w:sz w:val="20"/>
          <w:szCs w:val="19"/>
          <w:lang w:eastAsia="ru-RU"/>
        </w:rPr>
        <w:tab/>
      </w:r>
      <w:r>
        <w:rPr>
          <w:color w:val="000000"/>
          <w:sz w:val="20"/>
          <w:szCs w:val="19"/>
          <w:lang w:eastAsia="ru-RU"/>
        </w:rPr>
        <w:tab/>
      </w:r>
      <w:r>
        <w:rPr>
          <w:color w:val="000000"/>
          <w:sz w:val="20"/>
          <w:szCs w:val="19"/>
          <w:lang w:eastAsia="ru-RU"/>
        </w:rPr>
        <w:tab/>
        <w:t xml:space="preserve">                                                  Директор</w:t>
      </w:r>
    </w:p>
    <w:p w:rsidR="00724398" w:rsidRDefault="00724398" w:rsidP="00724398">
      <w:pPr>
        <w:shd w:val="clear" w:color="auto" w:fill="FFFFFF"/>
        <w:spacing w:line="272" w:lineRule="atLeast"/>
        <w:rPr>
          <w:color w:val="000000"/>
          <w:sz w:val="20"/>
          <w:szCs w:val="19"/>
          <w:lang w:eastAsia="ru-RU"/>
        </w:rPr>
      </w:pPr>
      <w:r>
        <w:rPr>
          <w:color w:val="000000"/>
          <w:sz w:val="20"/>
          <w:szCs w:val="19"/>
          <w:lang w:eastAsia="ru-RU"/>
        </w:rPr>
        <w:t>_________ /______________/</w:t>
      </w:r>
      <w:r>
        <w:rPr>
          <w:color w:val="000000"/>
          <w:sz w:val="20"/>
          <w:szCs w:val="19"/>
          <w:lang w:eastAsia="ru-RU"/>
        </w:rPr>
        <w:tab/>
      </w:r>
      <w:r>
        <w:rPr>
          <w:color w:val="000000"/>
          <w:sz w:val="20"/>
          <w:szCs w:val="19"/>
          <w:lang w:eastAsia="ru-RU"/>
        </w:rPr>
        <w:tab/>
        <w:t xml:space="preserve">                                                   МОУ СОШ № 16 г. Балашова</w:t>
      </w:r>
      <w:r>
        <w:rPr>
          <w:color w:val="000000"/>
          <w:sz w:val="20"/>
          <w:szCs w:val="19"/>
          <w:lang w:eastAsia="ru-RU"/>
        </w:rPr>
        <w:tab/>
      </w:r>
      <w:r>
        <w:rPr>
          <w:color w:val="000000"/>
          <w:sz w:val="20"/>
          <w:szCs w:val="19"/>
          <w:lang w:eastAsia="ru-RU"/>
        </w:rPr>
        <w:tab/>
        <w:t xml:space="preserve">                                                 МОУ СОШ № 16 г. Балашова</w:t>
      </w:r>
    </w:p>
    <w:p w:rsidR="00724398" w:rsidRDefault="00724398" w:rsidP="00724398">
      <w:pPr>
        <w:shd w:val="clear" w:color="auto" w:fill="FFFFFF"/>
        <w:spacing w:line="272" w:lineRule="atLeast"/>
        <w:ind w:firstLine="708"/>
        <w:rPr>
          <w:color w:val="000000"/>
          <w:sz w:val="20"/>
          <w:szCs w:val="19"/>
          <w:lang w:eastAsia="ru-RU"/>
        </w:rPr>
      </w:pPr>
      <w:r>
        <w:rPr>
          <w:color w:val="000000"/>
          <w:sz w:val="20"/>
          <w:szCs w:val="19"/>
          <w:lang w:eastAsia="ru-RU"/>
        </w:rPr>
        <w:t>ФИО</w:t>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__________/_______________/</w:t>
      </w:r>
      <w:r>
        <w:rPr>
          <w:color w:val="000000"/>
          <w:sz w:val="20"/>
          <w:szCs w:val="19"/>
          <w:lang w:eastAsia="ru-RU"/>
        </w:rPr>
        <w:tab/>
      </w:r>
      <w:r>
        <w:rPr>
          <w:color w:val="000000"/>
          <w:sz w:val="20"/>
          <w:szCs w:val="19"/>
          <w:lang w:eastAsia="ru-RU"/>
        </w:rPr>
        <w:tab/>
        <w:t xml:space="preserve">                                                 __________/______________/</w:t>
      </w:r>
    </w:p>
    <w:p w:rsidR="00724398" w:rsidRDefault="00724398" w:rsidP="00724398">
      <w:pPr>
        <w:shd w:val="clear" w:color="auto" w:fill="FFFFFF"/>
        <w:spacing w:line="272" w:lineRule="atLeast"/>
        <w:rPr>
          <w:color w:val="000000"/>
          <w:sz w:val="20"/>
          <w:szCs w:val="19"/>
          <w:lang w:eastAsia="ru-RU"/>
        </w:rPr>
      </w:pPr>
      <w:r>
        <w:rPr>
          <w:color w:val="000000"/>
          <w:sz w:val="20"/>
          <w:szCs w:val="19"/>
          <w:lang w:eastAsia="ru-RU"/>
        </w:rPr>
        <w:t>протокол №____ от ________20___г.</w:t>
      </w:r>
      <w:r>
        <w:rPr>
          <w:color w:val="000000"/>
          <w:sz w:val="20"/>
          <w:szCs w:val="19"/>
          <w:lang w:eastAsia="ru-RU"/>
        </w:rPr>
        <w:tab/>
      </w:r>
      <w:r>
        <w:rPr>
          <w:color w:val="000000"/>
          <w:sz w:val="20"/>
          <w:szCs w:val="19"/>
          <w:lang w:eastAsia="ru-RU"/>
        </w:rPr>
        <w:tab/>
        <w:t xml:space="preserve">                                                           ФИО</w:t>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ФИО</w:t>
      </w:r>
    </w:p>
    <w:p w:rsidR="00724398" w:rsidRDefault="00724398" w:rsidP="00724398">
      <w:pPr>
        <w:shd w:val="clear" w:color="auto" w:fill="FFFFFF"/>
        <w:spacing w:line="272" w:lineRule="atLeast"/>
        <w:rPr>
          <w:color w:val="000000"/>
          <w:sz w:val="20"/>
          <w:szCs w:val="19"/>
          <w:lang w:eastAsia="ru-RU"/>
        </w:rPr>
      </w:pP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«____» ____________ 20____г.</w:t>
      </w:r>
      <w:r>
        <w:rPr>
          <w:color w:val="000000"/>
          <w:sz w:val="20"/>
          <w:szCs w:val="19"/>
          <w:lang w:eastAsia="ru-RU"/>
        </w:rPr>
        <w:tab/>
      </w:r>
      <w:r>
        <w:rPr>
          <w:color w:val="000000"/>
          <w:sz w:val="20"/>
          <w:szCs w:val="19"/>
          <w:lang w:eastAsia="ru-RU"/>
        </w:rPr>
        <w:tab/>
        <w:t xml:space="preserve">                                                 приказ №________</w:t>
      </w:r>
    </w:p>
    <w:p w:rsidR="00724398" w:rsidRPr="00AA5233" w:rsidRDefault="00724398" w:rsidP="00724398">
      <w:pPr>
        <w:shd w:val="clear" w:color="auto" w:fill="FFFFFF"/>
        <w:spacing w:line="272" w:lineRule="atLeast"/>
        <w:rPr>
          <w:color w:val="000000"/>
          <w:sz w:val="20"/>
          <w:szCs w:val="19"/>
          <w:lang w:eastAsia="ru-RU"/>
        </w:rPr>
      </w:pP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r>
      <w:r>
        <w:rPr>
          <w:color w:val="000000"/>
          <w:sz w:val="20"/>
          <w:szCs w:val="19"/>
          <w:lang w:eastAsia="ru-RU"/>
        </w:rPr>
        <w:tab/>
        <w:t xml:space="preserve">                                                                                                       от «______» ___________20___г.</w:t>
      </w:r>
    </w:p>
    <w:p w:rsidR="00724398" w:rsidRPr="00AA5233" w:rsidRDefault="00724398" w:rsidP="00724398">
      <w:pPr>
        <w:shd w:val="clear" w:color="auto" w:fill="FFFFFF"/>
        <w:spacing w:line="272" w:lineRule="atLeast"/>
        <w:jc w:val="center"/>
        <w:rPr>
          <w:color w:val="000000"/>
          <w:sz w:val="20"/>
          <w:szCs w:val="19"/>
          <w:lang w:eastAsia="ru-RU"/>
        </w:rPr>
      </w:pPr>
    </w:p>
    <w:p w:rsidR="00724398" w:rsidRDefault="00724398" w:rsidP="00724398">
      <w:pPr>
        <w:shd w:val="clear" w:color="auto" w:fill="FFFFFF"/>
        <w:spacing w:line="272" w:lineRule="atLeast"/>
        <w:jc w:val="center"/>
        <w:rPr>
          <w:b/>
          <w:color w:val="000000"/>
          <w:sz w:val="32"/>
          <w:szCs w:val="28"/>
          <w:lang w:eastAsia="ru-RU"/>
        </w:rPr>
      </w:pPr>
    </w:p>
    <w:p w:rsidR="00724398" w:rsidRPr="005D2A59" w:rsidRDefault="00724398" w:rsidP="00724398">
      <w:pPr>
        <w:shd w:val="clear" w:color="auto" w:fill="FFFFFF"/>
        <w:spacing w:line="272" w:lineRule="atLeast"/>
        <w:jc w:val="center"/>
        <w:rPr>
          <w:b/>
          <w:color w:val="000000"/>
          <w:sz w:val="32"/>
          <w:szCs w:val="28"/>
          <w:lang w:eastAsia="ru-RU"/>
        </w:rPr>
      </w:pPr>
      <w:r w:rsidRPr="005D2A59">
        <w:rPr>
          <w:b/>
          <w:color w:val="000000"/>
          <w:sz w:val="32"/>
          <w:szCs w:val="28"/>
          <w:lang w:eastAsia="ru-RU"/>
        </w:rPr>
        <w:t>Муниципальное общеобразовательное учреждение</w:t>
      </w:r>
    </w:p>
    <w:p w:rsidR="00724398" w:rsidRDefault="00724398" w:rsidP="00724398">
      <w:pPr>
        <w:shd w:val="clear" w:color="auto" w:fill="FFFFFF"/>
        <w:spacing w:line="272" w:lineRule="atLeast"/>
        <w:jc w:val="center"/>
        <w:rPr>
          <w:b/>
          <w:color w:val="000000"/>
          <w:sz w:val="32"/>
          <w:szCs w:val="28"/>
          <w:lang w:eastAsia="ru-RU"/>
        </w:rPr>
      </w:pPr>
      <w:r w:rsidRPr="005D2A59">
        <w:rPr>
          <w:b/>
          <w:color w:val="000000"/>
          <w:sz w:val="32"/>
          <w:szCs w:val="28"/>
          <w:lang w:eastAsia="ru-RU"/>
        </w:rPr>
        <w:t>«Средняя общеобразовательная школа №1</w:t>
      </w:r>
      <w:r>
        <w:rPr>
          <w:b/>
          <w:color w:val="000000"/>
          <w:sz w:val="32"/>
          <w:szCs w:val="28"/>
          <w:lang w:eastAsia="ru-RU"/>
        </w:rPr>
        <w:t xml:space="preserve">6 </w:t>
      </w:r>
    </w:p>
    <w:p w:rsidR="00724398" w:rsidRPr="005D2A59" w:rsidRDefault="00724398" w:rsidP="00724398">
      <w:pPr>
        <w:shd w:val="clear" w:color="auto" w:fill="FFFFFF"/>
        <w:spacing w:line="272" w:lineRule="atLeast"/>
        <w:jc w:val="center"/>
        <w:rPr>
          <w:b/>
          <w:color w:val="000000"/>
          <w:sz w:val="32"/>
          <w:szCs w:val="28"/>
          <w:lang w:eastAsia="ru-RU"/>
        </w:rPr>
      </w:pPr>
      <w:r>
        <w:rPr>
          <w:b/>
          <w:color w:val="000000"/>
          <w:sz w:val="32"/>
          <w:szCs w:val="28"/>
          <w:lang w:eastAsia="ru-RU"/>
        </w:rPr>
        <w:t>г. Балашова Саратовской области</w:t>
      </w:r>
      <w:r w:rsidRPr="005D2A59">
        <w:rPr>
          <w:b/>
          <w:color w:val="000000"/>
          <w:sz w:val="32"/>
          <w:szCs w:val="28"/>
          <w:lang w:eastAsia="ru-RU"/>
        </w:rPr>
        <w:t>»</w:t>
      </w:r>
    </w:p>
    <w:p w:rsidR="00724398" w:rsidRDefault="00724398" w:rsidP="00724398">
      <w:pPr>
        <w:shd w:val="clear" w:color="auto" w:fill="FFFFFF"/>
        <w:spacing w:line="272" w:lineRule="atLeast"/>
        <w:jc w:val="center"/>
        <w:rPr>
          <w:b/>
          <w:color w:val="000000"/>
          <w:sz w:val="28"/>
          <w:szCs w:val="28"/>
          <w:lang w:eastAsia="ru-RU"/>
        </w:rPr>
      </w:pPr>
    </w:p>
    <w:p w:rsidR="00724398" w:rsidRDefault="00724398" w:rsidP="00724398">
      <w:pPr>
        <w:shd w:val="clear" w:color="auto" w:fill="FFFFFF"/>
        <w:spacing w:line="272" w:lineRule="atLeast"/>
        <w:jc w:val="center"/>
        <w:rPr>
          <w:b/>
          <w:color w:val="000000"/>
          <w:sz w:val="28"/>
          <w:szCs w:val="28"/>
          <w:lang w:eastAsia="ru-RU"/>
        </w:rPr>
      </w:pPr>
    </w:p>
    <w:p w:rsidR="00724398" w:rsidRPr="00C0308F" w:rsidRDefault="00724398" w:rsidP="00724398">
      <w:pPr>
        <w:widowControl w:val="0"/>
        <w:jc w:val="center"/>
        <w:outlineLvl w:val="0"/>
        <w:rPr>
          <w:rFonts w:eastAsia="Calibri"/>
          <w:b/>
          <w:sz w:val="56"/>
          <w:szCs w:val="56"/>
        </w:rPr>
      </w:pPr>
      <w:r w:rsidRPr="005D2A59">
        <w:rPr>
          <w:rFonts w:eastAsia="Calibri"/>
          <w:b/>
          <w:sz w:val="52"/>
          <w:szCs w:val="56"/>
        </w:rPr>
        <w:t>Рабочая программа учебного предмета</w:t>
      </w:r>
    </w:p>
    <w:p w:rsidR="00724398" w:rsidRPr="00C0308F" w:rsidRDefault="00724398" w:rsidP="00724398">
      <w:pPr>
        <w:widowControl w:val="0"/>
        <w:jc w:val="center"/>
        <w:rPr>
          <w:rFonts w:eastAsia="Calibri"/>
          <w:b/>
          <w:sz w:val="56"/>
          <w:szCs w:val="56"/>
        </w:rPr>
      </w:pPr>
      <w:r w:rsidRPr="00C0308F">
        <w:rPr>
          <w:rFonts w:eastAsia="Calibri"/>
          <w:b/>
          <w:sz w:val="56"/>
          <w:szCs w:val="56"/>
        </w:rPr>
        <w:t>«</w:t>
      </w:r>
      <w:r>
        <w:rPr>
          <w:rFonts w:eastAsia="Calibri"/>
          <w:b/>
          <w:sz w:val="56"/>
          <w:szCs w:val="56"/>
        </w:rPr>
        <w:t>по биологии</w:t>
      </w:r>
      <w:r w:rsidRPr="00C0308F">
        <w:rPr>
          <w:rFonts w:eastAsia="Calibri"/>
          <w:b/>
          <w:sz w:val="56"/>
          <w:szCs w:val="56"/>
        </w:rPr>
        <w:t>»</w:t>
      </w:r>
    </w:p>
    <w:p w:rsidR="00724398" w:rsidRDefault="00724398" w:rsidP="00724398">
      <w:pPr>
        <w:widowControl w:val="0"/>
        <w:jc w:val="center"/>
        <w:rPr>
          <w:rFonts w:eastAsia="Calibri"/>
          <w:b/>
          <w:sz w:val="36"/>
          <w:szCs w:val="36"/>
        </w:rPr>
      </w:pPr>
      <w:r>
        <w:rPr>
          <w:rFonts w:eastAsia="Calibri"/>
          <w:b/>
          <w:sz w:val="36"/>
          <w:szCs w:val="36"/>
        </w:rPr>
        <w:t>основного</w:t>
      </w:r>
      <w:r w:rsidRPr="00D721FA">
        <w:rPr>
          <w:rFonts w:eastAsia="Calibri"/>
          <w:b/>
          <w:sz w:val="36"/>
          <w:szCs w:val="36"/>
        </w:rPr>
        <w:t xml:space="preserve"> общего образования</w:t>
      </w:r>
    </w:p>
    <w:p w:rsidR="00724398" w:rsidRPr="00B01A11" w:rsidRDefault="00724398" w:rsidP="00724398">
      <w:pPr>
        <w:widowControl w:val="0"/>
        <w:jc w:val="center"/>
        <w:rPr>
          <w:rFonts w:eastAsia="Calibri"/>
          <w:b/>
          <w:sz w:val="52"/>
          <w:szCs w:val="56"/>
        </w:rPr>
      </w:pPr>
      <w:r>
        <w:rPr>
          <w:b/>
          <w:sz w:val="48"/>
          <w:szCs w:val="56"/>
        </w:rPr>
        <w:t xml:space="preserve">5  </w:t>
      </w:r>
      <w:r w:rsidRPr="00B01A11">
        <w:rPr>
          <w:rFonts w:eastAsia="Calibri"/>
          <w:b/>
          <w:sz w:val="48"/>
          <w:szCs w:val="56"/>
        </w:rPr>
        <w:t xml:space="preserve"> класс</w:t>
      </w:r>
      <w:r>
        <w:rPr>
          <w:rFonts w:eastAsia="Calibri"/>
          <w:b/>
          <w:sz w:val="48"/>
          <w:szCs w:val="56"/>
        </w:rPr>
        <w:t xml:space="preserve"> </w:t>
      </w:r>
    </w:p>
    <w:p w:rsidR="00724398" w:rsidRPr="000B5864" w:rsidRDefault="00724398" w:rsidP="00724398">
      <w:pPr>
        <w:widowControl w:val="0"/>
        <w:jc w:val="center"/>
        <w:rPr>
          <w:rFonts w:eastAsia="Calibri"/>
          <w:b/>
          <w:sz w:val="44"/>
          <w:szCs w:val="44"/>
        </w:rPr>
      </w:pPr>
      <w:r w:rsidRPr="00B01A11">
        <w:rPr>
          <w:rFonts w:eastAsia="Calibri"/>
          <w:b/>
          <w:sz w:val="40"/>
          <w:szCs w:val="44"/>
        </w:rPr>
        <w:t>(20</w:t>
      </w:r>
      <w:r w:rsidR="005B4064">
        <w:rPr>
          <w:rFonts w:eastAsia="Calibri"/>
          <w:b/>
          <w:sz w:val="40"/>
          <w:szCs w:val="44"/>
        </w:rPr>
        <w:t>22</w:t>
      </w:r>
      <w:r w:rsidRPr="00B01A11">
        <w:rPr>
          <w:rFonts w:eastAsia="Calibri"/>
          <w:b/>
          <w:sz w:val="40"/>
          <w:szCs w:val="44"/>
        </w:rPr>
        <w:t xml:space="preserve"> –20</w:t>
      </w:r>
      <w:r w:rsidR="005B4064">
        <w:rPr>
          <w:rFonts w:eastAsia="Calibri"/>
          <w:b/>
          <w:sz w:val="40"/>
          <w:szCs w:val="44"/>
        </w:rPr>
        <w:t>27</w:t>
      </w:r>
      <w:r>
        <w:rPr>
          <w:rFonts w:eastAsia="Calibri"/>
          <w:b/>
          <w:sz w:val="40"/>
          <w:szCs w:val="44"/>
        </w:rPr>
        <w:t xml:space="preserve"> </w:t>
      </w:r>
      <w:r w:rsidRPr="00B01A11">
        <w:rPr>
          <w:rFonts w:eastAsia="Calibri"/>
          <w:b/>
          <w:sz w:val="40"/>
          <w:szCs w:val="44"/>
        </w:rPr>
        <w:t>год</w:t>
      </w:r>
      <w:r w:rsidRPr="000B5864">
        <w:rPr>
          <w:rFonts w:eastAsia="Calibri"/>
          <w:b/>
          <w:sz w:val="44"/>
          <w:szCs w:val="44"/>
        </w:rPr>
        <w:t>)</w:t>
      </w:r>
    </w:p>
    <w:p w:rsidR="00724398" w:rsidRDefault="00724398" w:rsidP="00724398">
      <w:pPr>
        <w:shd w:val="clear" w:color="auto" w:fill="FFFFFF"/>
        <w:spacing w:line="272" w:lineRule="atLeast"/>
        <w:jc w:val="center"/>
        <w:rPr>
          <w:rFonts w:ascii="Arial" w:hAnsi="Arial" w:cs="Arial"/>
          <w:color w:val="000000"/>
          <w:sz w:val="19"/>
          <w:szCs w:val="19"/>
          <w:lang w:eastAsia="ru-RU"/>
        </w:rPr>
      </w:pPr>
    </w:p>
    <w:p w:rsidR="00724398" w:rsidRDefault="00724398" w:rsidP="00724398">
      <w:pPr>
        <w:shd w:val="clear" w:color="auto" w:fill="FFFFFF"/>
        <w:spacing w:line="272" w:lineRule="atLeast"/>
        <w:jc w:val="center"/>
        <w:rPr>
          <w:rFonts w:ascii="Arial" w:hAnsi="Arial" w:cs="Arial"/>
          <w:color w:val="000000"/>
          <w:sz w:val="19"/>
          <w:szCs w:val="19"/>
          <w:lang w:eastAsia="ru-RU"/>
        </w:rPr>
      </w:pPr>
    </w:p>
    <w:p w:rsidR="00724398" w:rsidRPr="001D57DD" w:rsidRDefault="00724398" w:rsidP="00724398">
      <w:pPr>
        <w:jc w:val="right"/>
        <w:rPr>
          <w:rFonts w:eastAsia="Calibri"/>
          <w:b/>
          <w:sz w:val="28"/>
          <w:szCs w:val="28"/>
        </w:rPr>
      </w:pPr>
      <w:r>
        <w:rPr>
          <w:rFonts w:eastAsia="Calibri"/>
          <w:b/>
          <w:sz w:val="28"/>
          <w:szCs w:val="28"/>
        </w:rPr>
        <w:t>Программу р</w:t>
      </w:r>
      <w:r w:rsidRPr="001D57DD">
        <w:rPr>
          <w:rFonts w:eastAsia="Calibri"/>
          <w:b/>
          <w:sz w:val="28"/>
          <w:szCs w:val="28"/>
        </w:rPr>
        <w:t>азработала:</w:t>
      </w:r>
    </w:p>
    <w:p w:rsidR="00724398" w:rsidRPr="001D57DD" w:rsidRDefault="00724398" w:rsidP="00724398">
      <w:pPr>
        <w:jc w:val="right"/>
        <w:rPr>
          <w:rFonts w:eastAsia="Calibri"/>
          <w:b/>
          <w:sz w:val="28"/>
          <w:szCs w:val="28"/>
        </w:rPr>
      </w:pPr>
      <w:r w:rsidRPr="001D57DD">
        <w:rPr>
          <w:rFonts w:eastAsia="Calibri"/>
          <w:b/>
          <w:sz w:val="28"/>
          <w:szCs w:val="28"/>
        </w:rPr>
        <w:t xml:space="preserve">  Куренкова Татьяна Александровна</w:t>
      </w:r>
    </w:p>
    <w:p w:rsidR="00724398" w:rsidRPr="001D57DD" w:rsidRDefault="00724398" w:rsidP="00724398">
      <w:pPr>
        <w:jc w:val="right"/>
        <w:rPr>
          <w:rFonts w:eastAsia="Calibri"/>
          <w:b/>
          <w:sz w:val="28"/>
          <w:szCs w:val="28"/>
        </w:rPr>
      </w:pPr>
      <w:r w:rsidRPr="001D57DD">
        <w:rPr>
          <w:rFonts w:eastAsia="Calibri"/>
          <w:b/>
          <w:sz w:val="28"/>
          <w:szCs w:val="28"/>
        </w:rPr>
        <w:t>учитель биологии</w:t>
      </w:r>
    </w:p>
    <w:p w:rsidR="00724398" w:rsidRPr="001D57DD" w:rsidRDefault="00724398" w:rsidP="00724398">
      <w:pPr>
        <w:shd w:val="clear" w:color="auto" w:fill="FFFFFF"/>
        <w:jc w:val="right"/>
        <w:rPr>
          <w:rFonts w:eastAsia="Calibri"/>
          <w:b/>
          <w:sz w:val="28"/>
          <w:szCs w:val="28"/>
        </w:rPr>
      </w:pPr>
      <w:r w:rsidRPr="001D57DD">
        <w:rPr>
          <w:rFonts w:eastAsia="Calibri"/>
          <w:b/>
          <w:sz w:val="28"/>
          <w:szCs w:val="28"/>
        </w:rPr>
        <w:t>МОУ «СОШ №16 г. Балашова»</w:t>
      </w:r>
    </w:p>
    <w:p w:rsidR="00724398" w:rsidRDefault="00724398" w:rsidP="00724398">
      <w:pPr>
        <w:shd w:val="clear" w:color="auto" w:fill="FFFFFF"/>
        <w:jc w:val="right"/>
        <w:rPr>
          <w:rFonts w:eastAsia="Calibri"/>
          <w:sz w:val="32"/>
          <w:szCs w:val="28"/>
        </w:rPr>
      </w:pPr>
    </w:p>
    <w:p w:rsidR="00724398" w:rsidRDefault="00724398" w:rsidP="00724398">
      <w:pPr>
        <w:shd w:val="clear" w:color="auto" w:fill="FFFFFF"/>
        <w:jc w:val="center"/>
        <w:rPr>
          <w:rFonts w:eastAsia="Calibri"/>
          <w:sz w:val="32"/>
          <w:szCs w:val="28"/>
        </w:rPr>
      </w:pPr>
    </w:p>
    <w:p w:rsidR="005B4064" w:rsidRDefault="005B4064" w:rsidP="00724398">
      <w:pPr>
        <w:shd w:val="clear" w:color="auto" w:fill="FFFFFF"/>
        <w:jc w:val="center"/>
        <w:rPr>
          <w:rFonts w:eastAsia="Calibri"/>
          <w:sz w:val="32"/>
          <w:szCs w:val="28"/>
        </w:rPr>
      </w:pPr>
    </w:p>
    <w:p w:rsidR="00724398" w:rsidRPr="008217B1" w:rsidRDefault="00FD04CA" w:rsidP="00724398">
      <w:pPr>
        <w:shd w:val="clear" w:color="auto" w:fill="FFFFFF"/>
        <w:jc w:val="center"/>
        <w:rPr>
          <w:rFonts w:eastAsia="Calibri"/>
          <w:sz w:val="32"/>
          <w:szCs w:val="28"/>
        </w:rPr>
      </w:pPr>
      <w:r>
        <w:rPr>
          <w:rFonts w:eastAsia="Calibri"/>
          <w:sz w:val="32"/>
          <w:szCs w:val="28"/>
        </w:rPr>
        <w:t>2022</w:t>
      </w:r>
      <w:r w:rsidR="00724398">
        <w:rPr>
          <w:rFonts w:eastAsia="Calibri"/>
          <w:sz w:val="32"/>
          <w:szCs w:val="28"/>
        </w:rPr>
        <w:t>г.</w:t>
      </w:r>
    </w:p>
    <w:p w:rsidR="00724398" w:rsidRPr="00FD04CA" w:rsidRDefault="00724398" w:rsidP="00FD04CA">
      <w:pPr>
        <w:pStyle w:val="a3"/>
        <w:spacing w:before="0" w:beforeAutospacing="0" w:after="0" w:afterAutospacing="0"/>
      </w:pPr>
      <w:r w:rsidRPr="00FD04CA">
        <w:lastRenderedPageBreak/>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724398" w:rsidRPr="00FD04CA" w:rsidRDefault="00724398" w:rsidP="00FD04CA">
      <w:pPr>
        <w:pStyle w:val="a3"/>
        <w:spacing w:before="0" w:beforeAutospacing="0" w:after="0" w:afterAutospacing="0"/>
        <w:jc w:val="center"/>
        <w:rPr>
          <w:b/>
        </w:rPr>
      </w:pPr>
      <w:r w:rsidRPr="00FD04CA">
        <w:rPr>
          <w:b/>
        </w:rPr>
        <w:t>Пояснительная записка.</w:t>
      </w:r>
    </w:p>
    <w:p w:rsidR="00724398" w:rsidRPr="00FD04CA" w:rsidRDefault="00724398" w:rsidP="00FD04CA">
      <w:pPr>
        <w:pStyle w:val="a3"/>
        <w:spacing w:before="0" w:beforeAutospacing="0" w:after="0" w:afterAutospacing="0"/>
      </w:pPr>
      <w:r w:rsidRPr="00FD04CA">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 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метапредметные, предметные.</w:t>
      </w:r>
    </w:p>
    <w:p w:rsidR="00724398" w:rsidRPr="00FD04CA" w:rsidRDefault="00724398" w:rsidP="00FD04CA">
      <w:pPr>
        <w:pStyle w:val="a3"/>
        <w:spacing w:before="0" w:beforeAutospacing="0" w:after="0" w:afterAutospacing="0"/>
      </w:pPr>
      <w:r w:rsidRPr="00FD04CA">
        <w:t xml:space="preserve">ОБЩАЯ ХАРАКТЕРИСТИКА УЧЕБНОГО ПРЕДМЕТА «БИОЛОГИЯ» </w:t>
      </w:r>
    </w:p>
    <w:p w:rsidR="00724398" w:rsidRPr="00FD04CA" w:rsidRDefault="00724398" w:rsidP="00FD04CA">
      <w:pPr>
        <w:pStyle w:val="a3"/>
        <w:spacing w:before="0" w:beforeAutospacing="0" w:after="0" w:afterAutospacing="0"/>
      </w:pPr>
      <w:r w:rsidRPr="00FD04CA">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24398" w:rsidRPr="00FD04CA" w:rsidRDefault="00724398" w:rsidP="00FD04CA">
      <w:pPr>
        <w:pStyle w:val="a3"/>
        <w:spacing w:before="0" w:beforeAutospacing="0" w:after="0" w:afterAutospacing="0"/>
      </w:pPr>
      <w:r w:rsidRPr="00FD04CA">
        <w:t xml:space="preserve">ЦЕЛИ ИЗУЧЕНИЯ УЧЕБНОГО ПРЕДМЕТА «БИОЛОГИЯ» </w:t>
      </w:r>
    </w:p>
    <w:p w:rsidR="00724398" w:rsidRPr="00FD04CA" w:rsidRDefault="00724398" w:rsidP="00FD04CA">
      <w:pPr>
        <w:pStyle w:val="a3"/>
        <w:spacing w:before="0" w:beforeAutospacing="0" w:after="0" w:afterAutospacing="0"/>
      </w:pPr>
      <w:r w:rsidRPr="00FD04CA">
        <w:t xml:space="preserve">Целями изучения биологии на уровне основного общего образования являются: — формирование системы знаний о признаках и процессах жизнедеятельности биологических систем разного уровня организации; — формирование системы знаний об особенностях строения, жизнедеятельности организма человека, условиях сохранения его здоровья; — формирование умений применять методы биологической науки для изучения биологических систем, в том числе и организма человека; —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 —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 — формирование экологической культуры в целях сохранения собственного здоровья и охраны окружающей среды. Достижение целей обеспечивается решением следующих ЗАДАЧ: — 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 овладение умениями проводить исследования с использованием биологического оборудования и наблюдения за состоянием собственного организма; — освоение приёмов работы с биологической информацией, в том числе о современных достижениях в области биологии, её анализ и критическое оценивание; — воспитание биологически и экологически грамотной личности, готовой к сохранению собственного здоровья и охраны окружающей среды. </w:t>
      </w:r>
    </w:p>
    <w:p w:rsidR="00724398" w:rsidRPr="00FD04CA" w:rsidRDefault="00724398" w:rsidP="00FD04CA">
      <w:pPr>
        <w:pStyle w:val="a3"/>
        <w:spacing w:before="0" w:beforeAutospacing="0" w:after="0" w:afterAutospacing="0"/>
      </w:pPr>
      <w:r w:rsidRPr="00FD04CA">
        <w:t xml:space="preserve">МЕСТО УЧЕБНОГО ПРЕДМЕТА «БИОЛОГИЯ» В УЧЕБНОМ ПЛАНЕ </w:t>
      </w:r>
    </w:p>
    <w:p w:rsidR="00724398" w:rsidRPr="00FD04CA" w:rsidRDefault="00724398" w:rsidP="00FD04CA">
      <w:pPr>
        <w:pStyle w:val="a3"/>
        <w:spacing w:before="0" w:beforeAutospacing="0" w:after="0" w:afterAutospacing="0"/>
      </w:pPr>
      <w:r w:rsidRPr="00FD04CA">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724398" w:rsidRPr="00FD04CA" w:rsidRDefault="00724398" w:rsidP="00FD04CA">
      <w:pPr>
        <w:pStyle w:val="a3"/>
        <w:spacing w:before="0" w:beforeAutospacing="0" w:after="0" w:afterAutospacing="0"/>
      </w:pPr>
    </w:p>
    <w:p w:rsidR="00724398" w:rsidRPr="00FD04CA" w:rsidRDefault="00724398" w:rsidP="00FD04CA">
      <w:pPr>
        <w:pStyle w:val="a3"/>
        <w:spacing w:before="0" w:beforeAutospacing="0" w:after="0" w:afterAutospacing="0"/>
      </w:pPr>
      <w:r w:rsidRPr="00FD04CA">
        <w:t xml:space="preserve">    </w:t>
      </w:r>
    </w:p>
    <w:p w:rsidR="00724398" w:rsidRPr="00FD04CA" w:rsidRDefault="00724398" w:rsidP="00FD04CA">
      <w:pPr>
        <w:autoSpaceDE w:val="0"/>
        <w:autoSpaceDN w:val="0"/>
        <w:adjustRightInd w:val="0"/>
        <w:ind w:firstLine="709"/>
      </w:pPr>
    </w:p>
    <w:p w:rsidR="00724398" w:rsidRPr="00FD04CA" w:rsidRDefault="00724398" w:rsidP="00FD04CA">
      <w:pPr>
        <w:shd w:val="clear" w:color="auto" w:fill="FFFFFF"/>
      </w:pPr>
      <w:r w:rsidRPr="00FD04CA">
        <w:t xml:space="preserve"> </w:t>
      </w:r>
    </w:p>
    <w:p w:rsidR="00724398" w:rsidRPr="00FD04CA" w:rsidRDefault="00724398" w:rsidP="00FD04CA">
      <w:pPr>
        <w:autoSpaceDE w:val="0"/>
        <w:autoSpaceDN w:val="0"/>
        <w:adjustRightInd w:val="0"/>
        <w:ind w:firstLine="709"/>
        <w:jc w:val="center"/>
        <w:rPr>
          <w:b/>
        </w:rPr>
      </w:pPr>
      <w:r w:rsidRPr="00FD04CA">
        <w:rPr>
          <w:b/>
        </w:rPr>
        <w:lastRenderedPageBreak/>
        <w:t>Содержание:</w:t>
      </w:r>
    </w:p>
    <w:p w:rsidR="00724398" w:rsidRPr="00FD04CA" w:rsidRDefault="00724398" w:rsidP="00FD04CA">
      <w:pPr>
        <w:autoSpaceDE w:val="0"/>
        <w:autoSpaceDN w:val="0"/>
        <w:adjustRightInd w:val="0"/>
        <w:ind w:firstLine="709"/>
      </w:pPr>
      <w:r w:rsidRPr="00FD04CA">
        <w:t xml:space="preserve">1. Биология — наука о живой природе 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 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 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 </w:t>
      </w:r>
    </w:p>
    <w:p w:rsidR="00724398" w:rsidRPr="00FD04CA" w:rsidRDefault="00724398" w:rsidP="00FD04CA">
      <w:pPr>
        <w:autoSpaceDE w:val="0"/>
        <w:autoSpaceDN w:val="0"/>
        <w:adjustRightInd w:val="0"/>
        <w:ind w:firstLine="709"/>
      </w:pPr>
      <w:r w:rsidRPr="00FD04CA">
        <w:t xml:space="preserve">2. Методы изучения живой природы 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 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 Лабораторные и практические работы 1. Изучение лабораторного оборудования: термометры, весы, чашки Петри, пробирки, мензурки. Правила работы с оборудованием в школьном кабинете. 2. Ознакомление с устройством лупы, светового микроскопа, правила работы с ними. 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 Экскурсии или видеоэкскурсии Овладение методами изучения живой природы — наблюдением и экспериментом. </w:t>
      </w:r>
    </w:p>
    <w:p w:rsidR="00724398" w:rsidRPr="00FD04CA" w:rsidRDefault="00724398" w:rsidP="00FD04CA">
      <w:pPr>
        <w:autoSpaceDE w:val="0"/>
        <w:autoSpaceDN w:val="0"/>
        <w:adjustRightInd w:val="0"/>
        <w:ind w:firstLine="709"/>
      </w:pPr>
      <w:r w:rsidRPr="00FD04CA">
        <w:t xml:space="preserve">3. Организмы — тела живой природы 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 Одноклеточные и многоклеточные организмы. Клетки, ткани, органы, системы органов. 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 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 Лабораторные и практические работы 1. Изучение клеток кожицы чешуи лука под лупой и микроскопом (на примере самостоятельно приготовленного микропрепарата). 2. Ознакомление с принципами систематики организмов. 3. Наблюдение за потреблением воды растением. </w:t>
      </w:r>
    </w:p>
    <w:p w:rsidR="00724398" w:rsidRPr="00FD04CA" w:rsidRDefault="00724398" w:rsidP="00FD04CA">
      <w:pPr>
        <w:autoSpaceDE w:val="0"/>
        <w:autoSpaceDN w:val="0"/>
        <w:adjustRightInd w:val="0"/>
        <w:ind w:firstLine="709"/>
      </w:pPr>
      <w:r w:rsidRPr="00FD04CA">
        <w:t xml:space="preserve">4. Организмы и среда обитания 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 Лабораторные и практические работы Выявление приспособлений организмов к среде обитания (на конкретных примерах). Экскурсии или видеоэкскурсии Растительный и животный мир родного края (краеведение). </w:t>
      </w:r>
    </w:p>
    <w:p w:rsidR="00724398" w:rsidRPr="00FD04CA" w:rsidRDefault="00724398" w:rsidP="00FD04CA">
      <w:pPr>
        <w:autoSpaceDE w:val="0"/>
        <w:autoSpaceDN w:val="0"/>
        <w:adjustRightInd w:val="0"/>
        <w:ind w:firstLine="709"/>
      </w:pPr>
      <w:r w:rsidRPr="00FD04CA">
        <w:t xml:space="preserve">5. Природные сообщества 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 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Природные зоны Земли, их обитатели. Флора и фауна природных зон. Ландшафты: природные и культурные. Лабораторные и практические работы Изучение искусственных сообществ и их обитателей (на примере аквариума и др.). Экскурсии или видеоэкскурсии 1. Изучение природных сообществ (на примере леса, озера, пруда, луга и др.). 2. Изучение сезонных явлений в жизни природных сообществ. </w:t>
      </w:r>
    </w:p>
    <w:p w:rsidR="00724398" w:rsidRPr="00FD04CA" w:rsidRDefault="00724398" w:rsidP="00FD04CA">
      <w:pPr>
        <w:autoSpaceDE w:val="0"/>
        <w:autoSpaceDN w:val="0"/>
        <w:adjustRightInd w:val="0"/>
        <w:ind w:firstLine="709"/>
      </w:pPr>
      <w:r w:rsidRPr="00FD04CA">
        <w:lastRenderedPageBreak/>
        <w:t>6. Живая природа и человек 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 Практические работы Проведение акции по уборке мусора в ближайшем лесу, парке, сквере или на пришкольной территории.</w:t>
      </w:r>
    </w:p>
    <w:p w:rsidR="00724398" w:rsidRPr="00FD04CA" w:rsidRDefault="00724398" w:rsidP="00FD04CA">
      <w:pPr>
        <w:autoSpaceDE w:val="0"/>
        <w:autoSpaceDN w:val="0"/>
        <w:adjustRightInd w:val="0"/>
        <w:ind w:firstLine="709"/>
      </w:pPr>
    </w:p>
    <w:p w:rsidR="00724398" w:rsidRPr="00FD04CA" w:rsidRDefault="00724398" w:rsidP="00FD04CA">
      <w:pPr>
        <w:jc w:val="center"/>
        <w:rPr>
          <w:b/>
        </w:rPr>
      </w:pPr>
    </w:p>
    <w:p w:rsidR="00724398" w:rsidRPr="00FD04CA" w:rsidRDefault="00724398" w:rsidP="00FD04CA">
      <w:pPr>
        <w:jc w:val="center"/>
        <w:rPr>
          <w:b/>
        </w:rPr>
      </w:pPr>
      <w:r w:rsidRPr="00FD04CA">
        <w:rPr>
          <w:b/>
        </w:rPr>
        <w:t>Планируемые образовательные  результаты.</w:t>
      </w:r>
    </w:p>
    <w:p w:rsidR="00994D83" w:rsidRPr="00FD04CA" w:rsidRDefault="00994D83" w:rsidP="00FD04CA">
      <w:pPr>
        <w:shd w:val="clear" w:color="auto" w:fill="FFFFFF"/>
      </w:pPr>
      <w:r w:rsidRPr="00FD04CA">
        <w:t xml:space="preserve">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 </w:t>
      </w:r>
    </w:p>
    <w:p w:rsidR="00994D83" w:rsidRPr="00FD04CA" w:rsidRDefault="00994D83" w:rsidP="00FD04CA">
      <w:pPr>
        <w:shd w:val="clear" w:color="auto" w:fill="FFFFFF"/>
      </w:pPr>
      <w:r w:rsidRPr="00FD04CA">
        <w:t xml:space="preserve">ЛИЧНОСТНЫЕ РЕЗУЛЬТАТЫ </w:t>
      </w:r>
    </w:p>
    <w:p w:rsidR="00994D83" w:rsidRPr="00FD04CA" w:rsidRDefault="00994D83" w:rsidP="00FD04CA">
      <w:pPr>
        <w:shd w:val="clear" w:color="auto" w:fill="FFFFFF"/>
      </w:pPr>
      <w:r w:rsidRPr="00FD04CA">
        <w:t>Патриотическое воспитание: — 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94D83" w:rsidRPr="00FD04CA" w:rsidRDefault="00994D83" w:rsidP="00FD04CA">
      <w:pPr>
        <w:shd w:val="clear" w:color="auto" w:fill="FFFFFF"/>
      </w:pPr>
      <w:r w:rsidRPr="00FD04CA">
        <w:t xml:space="preserve"> Гражданское воспитание: — готовность к конструктивной совместной деятельности при выполнении исследований и проектов, стремление к взаимопониманию и взаимопомощи. </w:t>
      </w:r>
    </w:p>
    <w:p w:rsidR="00994D83" w:rsidRPr="00FD04CA" w:rsidRDefault="00994D83" w:rsidP="00FD04CA">
      <w:pPr>
        <w:shd w:val="clear" w:color="auto" w:fill="FFFFFF"/>
      </w:pPr>
      <w:r w:rsidRPr="00FD04CA">
        <w:t xml:space="preserve">Духовно-нравственное воспитание: — готовность оценивать поведение и поступки с позиции нравственных норм и норм экологической культуры; — понимание значимости нравственного аспекта деятельности человека в медицине и биологии. </w:t>
      </w:r>
    </w:p>
    <w:p w:rsidR="00994D83" w:rsidRPr="00FD04CA" w:rsidRDefault="00994D83" w:rsidP="00FD04CA">
      <w:pPr>
        <w:shd w:val="clear" w:color="auto" w:fill="FFFFFF"/>
      </w:pPr>
      <w:r w:rsidRPr="00FD04CA">
        <w:t xml:space="preserve">Эстетическое воспитание: — понимание роли биологии в формировании эстетической культуры личности. </w:t>
      </w:r>
    </w:p>
    <w:p w:rsidR="00994D83" w:rsidRPr="00FD04CA" w:rsidRDefault="00994D83" w:rsidP="00FD04CA">
      <w:pPr>
        <w:shd w:val="clear" w:color="auto" w:fill="FFFFFF"/>
      </w:pPr>
      <w:r w:rsidRPr="00FD04CA">
        <w:t>Ценности научного познания: —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 — понимание роли биологической науки в формировании научного мировоззрения; — развитие научной любознательности, интереса к биологической науке, навыков исследовательской деятельности.</w:t>
      </w:r>
    </w:p>
    <w:p w:rsidR="00994D83" w:rsidRPr="00FD04CA" w:rsidRDefault="00994D83" w:rsidP="00FD04CA">
      <w:pPr>
        <w:shd w:val="clear" w:color="auto" w:fill="FFFFFF"/>
      </w:pPr>
      <w:r w:rsidRPr="00FD04CA">
        <w:t xml:space="preserve"> Формирование культуры здоровья: —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 соблюдение правил безопасности, в том числе навыки безопасного поведения в природной среде; — сформированность навыка рефлексии, управление собственным эмоциональным состоянием. </w:t>
      </w:r>
    </w:p>
    <w:p w:rsidR="00994D83" w:rsidRPr="00FD04CA" w:rsidRDefault="00994D83" w:rsidP="00FD04CA">
      <w:pPr>
        <w:shd w:val="clear" w:color="auto" w:fill="FFFFFF"/>
      </w:pPr>
      <w:r w:rsidRPr="00FD04CA">
        <w:t xml:space="preserve">Трудовое воспитание: —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w:t>
      </w:r>
    </w:p>
    <w:p w:rsidR="00994D83" w:rsidRPr="00FD04CA" w:rsidRDefault="00994D83" w:rsidP="00FD04CA">
      <w:pPr>
        <w:shd w:val="clear" w:color="auto" w:fill="FFFFFF"/>
      </w:pPr>
      <w:r w:rsidRPr="00FD04CA">
        <w:t xml:space="preserve">Экологическое воспитание: — ориентация на применение биологических знаний при решении задач в области окружающей — ориентация на применение биологических знаний при решении задач в области окружающей среды; — осознание экологических проблем и путей их решения; — готовность к участию в практической деятельности экологической направленности. </w:t>
      </w:r>
    </w:p>
    <w:p w:rsidR="00994D83" w:rsidRPr="00FD04CA" w:rsidRDefault="00994D83" w:rsidP="00FD04CA">
      <w:pPr>
        <w:shd w:val="clear" w:color="auto" w:fill="FFFFFF"/>
      </w:pPr>
      <w:r w:rsidRPr="00FD04CA">
        <w:t xml:space="preserve">Адаптация обучающегося к изменяющимся условиям социальной и природной среды: — адекватная оценка изменяющихся условий; — принятие решения (индивидуальное, в группе) в изменяющихся условиях на основании анализа биологической информации; — планирование действий в новой ситуации на основании знаний биологических закономерностей. </w:t>
      </w:r>
    </w:p>
    <w:p w:rsidR="00994D83" w:rsidRPr="00FD04CA" w:rsidRDefault="00994D83" w:rsidP="00FD04CA">
      <w:pPr>
        <w:shd w:val="clear" w:color="auto" w:fill="FFFFFF"/>
      </w:pPr>
      <w:r w:rsidRPr="00FD04CA">
        <w:t xml:space="preserve">МЕТАПРЕДМЕТНЫЕ РЕЗУЛЬТАТЫ </w:t>
      </w:r>
    </w:p>
    <w:p w:rsidR="00994D83" w:rsidRPr="00FD04CA" w:rsidRDefault="00994D83" w:rsidP="00FD04CA">
      <w:pPr>
        <w:shd w:val="clear" w:color="auto" w:fill="FFFFFF"/>
      </w:pPr>
      <w:r w:rsidRPr="00FD04CA">
        <w:t>Универсальные познавательные действия</w:t>
      </w:r>
    </w:p>
    <w:p w:rsidR="00994D83" w:rsidRPr="00FD04CA" w:rsidRDefault="00994D83" w:rsidP="00FD04CA">
      <w:pPr>
        <w:shd w:val="clear" w:color="auto" w:fill="FFFFFF"/>
      </w:pPr>
      <w:r w:rsidRPr="00FD04CA">
        <w:t xml:space="preserve"> Базовые логические действия: </w:t>
      </w:r>
    </w:p>
    <w:p w:rsidR="00994D83" w:rsidRPr="00FD04CA" w:rsidRDefault="00994D83" w:rsidP="00FD04CA">
      <w:pPr>
        <w:shd w:val="clear" w:color="auto" w:fill="FFFFFF"/>
      </w:pPr>
      <w:r w:rsidRPr="00FD04CA">
        <w:lastRenderedPageBreak/>
        <w:t xml:space="preserve">— выявлять и характеризовать существенные признаки биологических объектов (явлений); </w:t>
      </w:r>
    </w:p>
    <w:p w:rsidR="00994D83" w:rsidRPr="00FD04CA" w:rsidRDefault="00994D83" w:rsidP="00FD04CA">
      <w:pPr>
        <w:shd w:val="clear" w:color="auto" w:fill="FFFFFF"/>
      </w:pPr>
      <w:r w:rsidRPr="00FD04CA">
        <w:t xml:space="preserve">—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 </w:t>
      </w:r>
    </w:p>
    <w:p w:rsidR="00994D83" w:rsidRPr="00FD04CA" w:rsidRDefault="00994D83" w:rsidP="00FD04CA">
      <w:pPr>
        <w:shd w:val="clear" w:color="auto" w:fill="FFFFFF"/>
      </w:pPr>
      <w:r w:rsidRPr="00FD04CA">
        <w:t xml:space="preserve">—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 </w:t>
      </w:r>
    </w:p>
    <w:p w:rsidR="00994D83" w:rsidRPr="00FD04CA" w:rsidRDefault="00994D83" w:rsidP="00FD04CA">
      <w:pPr>
        <w:shd w:val="clear" w:color="auto" w:fill="FFFFFF"/>
      </w:pPr>
      <w:r w:rsidRPr="00FD04CA">
        <w:t xml:space="preserve">— выявлять дефициты информации, данных, необходимых для решения поставленной задачи; </w:t>
      </w:r>
    </w:p>
    <w:p w:rsidR="00994D83" w:rsidRPr="00FD04CA" w:rsidRDefault="00994D83" w:rsidP="00FD04CA">
      <w:pPr>
        <w:shd w:val="clear" w:color="auto" w:fill="FFFFFF"/>
      </w:pPr>
      <w:r w:rsidRPr="00FD04CA">
        <w:t xml:space="preserve">—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994D83" w:rsidRPr="00FD04CA" w:rsidRDefault="00994D83" w:rsidP="00FD04CA">
      <w:pPr>
        <w:shd w:val="clear" w:color="auto" w:fill="FFFFFF"/>
      </w:pPr>
      <w:r w:rsidRPr="00FD04CA">
        <w:t xml:space="preserve">—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 </w:t>
      </w:r>
    </w:p>
    <w:p w:rsidR="00994D83" w:rsidRPr="00FD04CA" w:rsidRDefault="00994D83" w:rsidP="00FD04CA">
      <w:pPr>
        <w:shd w:val="clear" w:color="auto" w:fill="FFFFFF"/>
      </w:pPr>
      <w:r w:rsidRPr="00FD04CA">
        <w:t xml:space="preserve">Базовые исследовательские действия: </w:t>
      </w:r>
    </w:p>
    <w:p w:rsidR="00994D83" w:rsidRPr="00FD04CA" w:rsidRDefault="00994D83" w:rsidP="00FD04CA">
      <w:pPr>
        <w:shd w:val="clear" w:color="auto" w:fill="FFFFFF"/>
      </w:pPr>
      <w:r w:rsidRPr="00FD04CA">
        <w:t xml:space="preserve">— использовать вопросы как исследовательский инструмент познания; </w:t>
      </w:r>
    </w:p>
    <w:p w:rsidR="00994D83" w:rsidRPr="00FD04CA" w:rsidRDefault="00994D83" w:rsidP="00FD04CA">
      <w:pPr>
        <w:shd w:val="clear" w:color="auto" w:fill="FFFFFF"/>
      </w:pPr>
      <w:r w:rsidRPr="00FD04CA">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rsidR="00994D83" w:rsidRPr="00FD04CA" w:rsidRDefault="00994D83" w:rsidP="00FD04CA">
      <w:pPr>
        <w:shd w:val="clear" w:color="auto" w:fill="FFFFFF"/>
      </w:pPr>
      <w:r w:rsidRPr="00FD04CA">
        <w:t xml:space="preserve">— формировать гипотезу об истинности собственных суждений, аргументировать свою позицию, мнение; </w:t>
      </w:r>
    </w:p>
    <w:p w:rsidR="00994D83" w:rsidRPr="00FD04CA" w:rsidRDefault="00994D83" w:rsidP="00FD04CA">
      <w:pPr>
        <w:shd w:val="clear" w:color="auto" w:fill="FFFFFF"/>
      </w:pPr>
      <w:r w:rsidRPr="00FD04CA">
        <w:t xml:space="preserve">—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 </w:t>
      </w:r>
    </w:p>
    <w:p w:rsidR="00994D83" w:rsidRPr="00FD04CA" w:rsidRDefault="00994D83" w:rsidP="00FD04CA">
      <w:pPr>
        <w:shd w:val="clear" w:color="auto" w:fill="FFFFFF"/>
      </w:pPr>
      <w:r w:rsidRPr="00FD04CA">
        <w:t xml:space="preserve">— оценивать на применимость и достоверность информацию, полученную в ходе наблюдения и эксперимента; </w:t>
      </w:r>
    </w:p>
    <w:p w:rsidR="00994D83" w:rsidRPr="00FD04CA" w:rsidRDefault="00994D83" w:rsidP="00FD04CA">
      <w:pPr>
        <w:shd w:val="clear" w:color="auto" w:fill="FFFFFF"/>
      </w:pPr>
      <w:r w:rsidRPr="00FD04CA">
        <w:t xml:space="preserve">—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 </w:t>
      </w:r>
    </w:p>
    <w:p w:rsidR="00994D83" w:rsidRPr="00FD04CA" w:rsidRDefault="00994D83" w:rsidP="00FD04CA">
      <w:pPr>
        <w:shd w:val="clear" w:color="auto" w:fill="FFFFFF"/>
      </w:pPr>
      <w:r w:rsidRPr="00FD04CA">
        <w:t xml:space="preserve">—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 </w:t>
      </w:r>
    </w:p>
    <w:p w:rsidR="00994D83" w:rsidRPr="00FD04CA" w:rsidRDefault="00994D83" w:rsidP="00FD04CA">
      <w:pPr>
        <w:shd w:val="clear" w:color="auto" w:fill="FFFFFF"/>
      </w:pPr>
      <w:r w:rsidRPr="00FD04CA">
        <w:t>Работа с информацией:</w:t>
      </w:r>
    </w:p>
    <w:p w:rsidR="00994D83" w:rsidRPr="00FD04CA" w:rsidRDefault="00994D83" w:rsidP="00FD04CA">
      <w:pPr>
        <w:shd w:val="clear" w:color="auto" w:fill="FFFFFF"/>
      </w:pPr>
      <w:r w:rsidRPr="00FD04CA">
        <w:t xml:space="preserve"> —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 </w:t>
      </w:r>
    </w:p>
    <w:p w:rsidR="00994D83" w:rsidRPr="00FD04CA" w:rsidRDefault="00994D83" w:rsidP="00FD04CA">
      <w:pPr>
        <w:shd w:val="clear" w:color="auto" w:fill="FFFFFF"/>
      </w:pPr>
      <w:r w:rsidRPr="00FD04CA">
        <w:t>— выбирать, анализировать, систематизировать и интерпретировать биологическую информацию различных видов и форм представления;</w:t>
      </w:r>
    </w:p>
    <w:p w:rsidR="00994D83" w:rsidRPr="00FD04CA" w:rsidRDefault="00994D83" w:rsidP="00FD04CA">
      <w:pPr>
        <w:shd w:val="clear" w:color="auto" w:fill="FFFFFF"/>
      </w:pPr>
      <w:r w:rsidRPr="00FD04CA">
        <w:t xml:space="preserve"> — находить сходные аргументы (подтверждающие или опровергающие одну и ту же идею, версию) в различных информационных источниках; </w:t>
      </w:r>
    </w:p>
    <w:p w:rsidR="00994D83" w:rsidRPr="00FD04CA" w:rsidRDefault="00994D83" w:rsidP="00FD04CA">
      <w:pPr>
        <w:shd w:val="clear" w:color="auto" w:fill="FFFFFF"/>
      </w:pPr>
      <w:r w:rsidRPr="00FD04CA">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94D83" w:rsidRPr="00FD04CA" w:rsidRDefault="00994D83" w:rsidP="00FD04CA">
      <w:pPr>
        <w:shd w:val="clear" w:color="auto" w:fill="FFFFFF"/>
      </w:pPr>
      <w:r w:rsidRPr="00FD04CA">
        <w:t xml:space="preserve"> — оценивать надёжность биологической информации по критериям, предложенным учителем или сформулированным самостоятельно; </w:t>
      </w:r>
    </w:p>
    <w:p w:rsidR="00994D83" w:rsidRPr="00FD04CA" w:rsidRDefault="00994D83" w:rsidP="00FD04CA">
      <w:pPr>
        <w:shd w:val="clear" w:color="auto" w:fill="FFFFFF"/>
      </w:pPr>
      <w:r w:rsidRPr="00FD04CA">
        <w:t>— запоминать и систематизировать биологическую информацию.</w:t>
      </w:r>
    </w:p>
    <w:p w:rsidR="00994D83" w:rsidRPr="00FD04CA" w:rsidRDefault="00994D83" w:rsidP="00FD04CA">
      <w:pPr>
        <w:shd w:val="clear" w:color="auto" w:fill="FFFFFF"/>
      </w:pPr>
      <w:r w:rsidRPr="00FD04CA">
        <w:t xml:space="preserve"> Универсальные коммуникативные действия </w:t>
      </w:r>
    </w:p>
    <w:p w:rsidR="00994D83" w:rsidRPr="00FD04CA" w:rsidRDefault="00994D83" w:rsidP="00FD04CA">
      <w:pPr>
        <w:shd w:val="clear" w:color="auto" w:fill="FFFFFF"/>
      </w:pPr>
      <w:r w:rsidRPr="00FD04CA">
        <w:t xml:space="preserve">Общение: </w:t>
      </w:r>
    </w:p>
    <w:p w:rsidR="00994D83" w:rsidRPr="00FD04CA" w:rsidRDefault="00994D83" w:rsidP="00FD04CA">
      <w:pPr>
        <w:shd w:val="clear" w:color="auto" w:fill="FFFFFF"/>
      </w:pPr>
      <w:r w:rsidRPr="00FD04CA">
        <w:t>— воспринимать и формулировать суждения, выражать эмоции в процессе выполнения практических и лабораторных работ;</w:t>
      </w:r>
    </w:p>
    <w:p w:rsidR="00994D83" w:rsidRPr="00FD04CA" w:rsidRDefault="00994D83" w:rsidP="00FD04CA">
      <w:pPr>
        <w:shd w:val="clear" w:color="auto" w:fill="FFFFFF"/>
      </w:pPr>
      <w:r w:rsidRPr="00FD04CA">
        <w:t xml:space="preserve"> — выражать себя (свою точку зрения) в устных и письменных текстах; </w:t>
      </w:r>
    </w:p>
    <w:p w:rsidR="00994D83" w:rsidRPr="00FD04CA" w:rsidRDefault="00994D83" w:rsidP="00FD04CA">
      <w:pPr>
        <w:shd w:val="clear" w:color="auto" w:fill="FFFFFF"/>
      </w:pPr>
      <w:r w:rsidRPr="00FD04CA">
        <w:lastRenderedPageBreak/>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994D83" w:rsidRPr="00FD04CA" w:rsidRDefault="00994D83" w:rsidP="00FD04CA">
      <w:pPr>
        <w:shd w:val="clear" w:color="auto" w:fill="FFFFFF"/>
      </w:pPr>
      <w:r w:rsidRPr="00FD04CA">
        <w:t>— понимать намерения других, проявлять уважительное отношение к собеседнику и в корректной форме формулировать свои возражения;</w:t>
      </w:r>
    </w:p>
    <w:p w:rsidR="00994D83" w:rsidRPr="00FD04CA" w:rsidRDefault="00994D83" w:rsidP="00FD04CA">
      <w:pPr>
        <w:shd w:val="clear" w:color="auto" w:fill="FFFFFF"/>
      </w:pPr>
      <w:r w:rsidRPr="00FD04CA">
        <w:t xml:space="preserve"> —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 </w:t>
      </w:r>
    </w:p>
    <w:p w:rsidR="00994D83" w:rsidRPr="00FD04CA" w:rsidRDefault="00994D83" w:rsidP="00FD04CA">
      <w:pPr>
        <w:shd w:val="clear" w:color="auto" w:fill="FFFFFF"/>
      </w:pPr>
      <w:r w:rsidRPr="00FD04CA">
        <w:t xml:space="preserve">— сопоставлять свои суждения с суждениями других участников диалога, обнаруживать различие и сходство позиций; </w:t>
      </w:r>
    </w:p>
    <w:p w:rsidR="00994D83" w:rsidRPr="00FD04CA" w:rsidRDefault="00994D83" w:rsidP="00FD04CA">
      <w:pPr>
        <w:shd w:val="clear" w:color="auto" w:fill="FFFFFF"/>
      </w:pPr>
      <w:r w:rsidRPr="00FD04CA">
        <w:t xml:space="preserve">— публично представлять результаты выполненного биологического опыта (эксперимента, исследования, проекта); </w:t>
      </w:r>
    </w:p>
    <w:p w:rsidR="00994D83" w:rsidRPr="00FD04CA" w:rsidRDefault="00994D83" w:rsidP="00FD04CA">
      <w:pPr>
        <w:shd w:val="clear" w:color="auto" w:fill="FFFFFF"/>
      </w:pPr>
      <w:r w:rsidRPr="00FD04CA">
        <w:t xml:space="preserve">—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994D83" w:rsidRPr="00FD04CA" w:rsidRDefault="00994D83" w:rsidP="00FD04CA">
      <w:pPr>
        <w:shd w:val="clear" w:color="auto" w:fill="FFFFFF"/>
      </w:pPr>
      <w:r w:rsidRPr="00FD04CA">
        <w:t>Совместная деятельность (сотрудничество):</w:t>
      </w:r>
    </w:p>
    <w:p w:rsidR="00994D83" w:rsidRPr="00FD04CA" w:rsidRDefault="00994D83" w:rsidP="00FD04CA">
      <w:pPr>
        <w:shd w:val="clear" w:color="auto" w:fill="FFFFFF"/>
      </w:pPr>
      <w:r w:rsidRPr="00FD04CA">
        <w:t xml:space="preserve"> — понимать и использовать преимущества командной и индивидуальной работы при решении конкретной биологической — проблемы, обосновывать необходимость применения групповых форм взаимодействия при решении поставленной учебной задачи; </w:t>
      </w:r>
    </w:p>
    <w:p w:rsidR="00994D83" w:rsidRPr="00FD04CA" w:rsidRDefault="00994D83" w:rsidP="00FD04CA">
      <w:pPr>
        <w:shd w:val="clear" w:color="auto" w:fill="FFFFFF"/>
      </w:pPr>
      <w:r w:rsidRPr="00FD04CA">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w:t>
      </w:r>
    </w:p>
    <w:p w:rsidR="00994D83" w:rsidRPr="00FD04CA" w:rsidRDefault="00994D83" w:rsidP="00FD04CA">
      <w:pPr>
        <w:shd w:val="clear" w:color="auto" w:fill="FFFFFF"/>
      </w:pPr>
      <w:r w:rsidRPr="00FD04CA">
        <w:t xml:space="preserve">—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994D83" w:rsidRPr="00FD04CA" w:rsidRDefault="00994D83" w:rsidP="00FD04CA">
      <w:pPr>
        <w:shd w:val="clear" w:color="auto" w:fill="FFFFFF"/>
      </w:pPr>
      <w:r w:rsidRPr="00FD04CA">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94D83" w:rsidRPr="00FD04CA" w:rsidRDefault="00994D83" w:rsidP="00FD04CA">
      <w:pPr>
        <w:shd w:val="clear" w:color="auto" w:fill="FFFFFF"/>
      </w:pPr>
      <w:r w:rsidRPr="00FD04CA">
        <w:t xml:space="preserve"> — 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994D83" w:rsidRPr="00FD04CA" w:rsidRDefault="00994D83" w:rsidP="00FD04CA">
      <w:pPr>
        <w:shd w:val="clear" w:color="auto" w:fill="FFFFFF"/>
      </w:pPr>
      <w:r w:rsidRPr="00FD04CA">
        <w:t>Универсальные регулятивные действия</w:t>
      </w:r>
    </w:p>
    <w:p w:rsidR="00994D83" w:rsidRPr="00FD04CA" w:rsidRDefault="00994D83" w:rsidP="00FD04CA">
      <w:pPr>
        <w:shd w:val="clear" w:color="auto" w:fill="FFFFFF"/>
      </w:pPr>
      <w:r w:rsidRPr="00FD04CA">
        <w:t xml:space="preserve"> Самоорганизация: </w:t>
      </w:r>
    </w:p>
    <w:p w:rsidR="00994D83" w:rsidRPr="00FD04CA" w:rsidRDefault="00994D83" w:rsidP="00FD04CA">
      <w:pPr>
        <w:shd w:val="clear" w:color="auto" w:fill="FFFFFF"/>
      </w:pPr>
      <w:r w:rsidRPr="00FD04CA">
        <w:t xml:space="preserve">— выявлять проблемы для решения в жизненных и учебных ситуациях, используя биологические знания; </w:t>
      </w:r>
    </w:p>
    <w:p w:rsidR="00994D83" w:rsidRPr="00FD04CA" w:rsidRDefault="00994D83" w:rsidP="00FD04CA">
      <w:pPr>
        <w:shd w:val="clear" w:color="auto" w:fill="FFFFFF"/>
      </w:pPr>
      <w:r w:rsidRPr="00FD04CA">
        <w:t xml:space="preserve">— ориентироваться в различных подходах принятия решений (индивидуальное, принятие решения в группе, принятие решений группой); </w:t>
      </w:r>
    </w:p>
    <w:p w:rsidR="00994D83" w:rsidRPr="00FD04CA" w:rsidRDefault="00994D83" w:rsidP="00FD04CA">
      <w:pPr>
        <w:shd w:val="clear" w:color="auto" w:fill="FFFFFF"/>
      </w:pPr>
      <w:r w:rsidRPr="00FD04CA">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94D83" w:rsidRPr="00FD04CA" w:rsidRDefault="00994D83" w:rsidP="00FD04CA">
      <w:pPr>
        <w:shd w:val="clear" w:color="auto" w:fill="FFFFFF"/>
      </w:pPr>
      <w:r w:rsidRPr="00FD04CA">
        <w:t xml:space="preserve"> — 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 </w:t>
      </w:r>
    </w:p>
    <w:p w:rsidR="00994D83" w:rsidRPr="00FD04CA" w:rsidRDefault="00994D83" w:rsidP="00FD04CA">
      <w:pPr>
        <w:shd w:val="clear" w:color="auto" w:fill="FFFFFF"/>
      </w:pPr>
      <w:r w:rsidRPr="00FD04CA">
        <w:t>— делать выбор и брать ответственность за решение.</w:t>
      </w:r>
    </w:p>
    <w:p w:rsidR="00994D83" w:rsidRPr="00FD04CA" w:rsidRDefault="00994D83" w:rsidP="00FD04CA">
      <w:pPr>
        <w:shd w:val="clear" w:color="auto" w:fill="FFFFFF"/>
      </w:pPr>
      <w:r w:rsidRPr="00FD04CA">
        <w:t xml:space="preserve"> Самоконтроль (рефлексия): </w:t>
      </w:r>
    </w:p>
    <w:p w:rsidR="00994D83" w:rsidRPr="00FD04CA" w:rsidRDefault="00994D83" w:rsidP="00FD04CA">
      <w:pPr>
        <w:shd w:val="clear" w:color="auto" w:fill="FFFFFF"/>
      </w:pPr>
      <w:r w:rsidRPr="00FD04CA">
        <w:t xml:space="preserve">— владеть способами самоконтроля, самомотивации и рефлексии; </w:t>
      </w:r>
    </w:p>
    <w:p w:rsidR="00994D83" w:rsidRPr="00FD04CA" w:rsidRDefault="00994D83" w:rsidP="00FD04CA">
      <w:pPr>
        <w:shd w:val="clear" w:color="auto" w:fill="FFFFFF"/>
      </w:pPr>
      <w:r w:rsidRPr="00FD04CA">
        <w:t xml:space="preserve">— давать адекватную оценку ситуации и предлагать план её изменения; </w:t>
      </w:r>
    </w:p>
    <w:p w:rsidR="00994D83" w:rsidRPr="00FD04CA" w:rsidRDefault="00994D83" w:rsidP="00FD04CA">
      <w:pPr>
        <w:shd w:val="clear" w:color="auto" w:fill="FFFFFF"/>
      </w:pPr>
      <w:r w:rsidRPr="00FD04CA">
        <w:lastRenderedPageBreak/>
        <w:t>—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94D83" w:rsidRPr="00FD04CA" w:rsidRDefault="00994D83" w:rsidP="00FD04CA">
      <w:pPr>
        <w:shd w:val="clear" w:color="auto" w:fill="FFFFFF"/>
      </w:pPr>
      <w:r w:rsidRPr="00FD04CA">
        <w:t xml:space="preserve"> —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94D83" w:rsidRPr="00FD04CA" w:rsidRDefault="00994D83" w:rsidP="00FD04CA">
      <w:pPr>
        <w:shd w:val="clear" w:color="auto" w:fill="FFFFFF"/>
      </w:pPr>
      <w:r w:rsidRPr="00FD04CA">
        <w:t xml:space="preserve"> — вносить коррективы в деятельность на основе новых обстоятельств, изменившихся ситуаций, установленных ошибок, возникших трудностей; </w:t>
      </w:r>
    </w:p>
    <w:p w:rsidR="00994D83" w:rsidRPr="00FD04CA" w:rsidRDefault="00994D83" w:rsidP="00FD04CA">
      <w:pPr>
        <w:shd w:val="clear" w:color="auto" w:fill="FFFFFF"/>
      </w:pPr>
      <w:r w:rsidRPr="00FD04CA">
        <w:t xml:space="preserve">— оценивать соответствие результата цели и условиям. </w:t>
      </w:r>
    </w:p>
    <w:p w:rsidR="00994D83" w:rsidRPr="00FD04CA" w:rsidRDefault="00994D83" w:rsidP="00FD04CA">
      <w:pPr>
        <w:shd w:val="clear" w:color="auto" w:fill="FFFFFF"/>
      </w:pPr>
      <w:r w:rsidRPr="00FD04CA">
        <w:t xml:space="preserve">Эмоциональный интеллект: </w:t>
      </w:r>
    </w:p>
    <w:p w:rsidR="00994D83" w:rsidRPr="00FD04CA" w:rsidRDefault="00994D83" w:rsidP="00FD04CA">
      <w:pPr>
        <w:shd w:val="clear" w:color="auto" w:fill="FFFFFF"/>
      </w:pPr>
      <w:r w:rsidRPr="00FD04CA">
        <w:t xml:space="preserve">— различать, называть и управлять собственными эмоциями и эмоциями других; </w:t>
      </w:r>
    </w:p>
    <w:p w:rsidR="00994D83" w:rsidRPr="00FD04CA" w:rsidRDefault="00994D83" w:rsidP="00FD04CA">
      <w:pPr>
        <w:shd w:val="clear" w:color="auto" w:fill="FFFFFF"/>
      </w:pPr>
      <w:r w:rsidRPr="00FD04CA">
        <w:t>— выявлять и анализировать причины эмоций;</w:t>
      </w:r>
    </w:p>
    <w:p w:rsidR="00994D83" w:rsidRPr="00FD04CA" w:rsidRDefault="00994D83" w:rsidP="00FD04CA">
      <w:pPr>
        <w:shd w:val="clear" w:color="auto" w:fill="FFFFFF"/>
      </w:pPr>
      <w:r w:rsidRPr="00FD04CA">
        <w:t xml:space="preserve"> — ставить себя на место другого человека, понимать мотивы и намерения другого; </w:t>
      </w:r>
    </w:p>
    <w:p w:rsidR="00994D83" w:rsidRPr="00FD04CA" w:rsidRDefault="00994D83" w:rsidP="00FD04CA">
      <w:pPr>
        <w:shd w:val="clear" w:color="auto" w:fill="FFFFFF"/>
      </w:pPr>
      <w:r w:rsidRPr="00FD04CA">
        <w:t xml:space="preserve">— регулировать способ выражения эмоций. </w:t>
      </w:r>
    </w:p>
    <w:p w:rsidR="00994D83" w:rsidRPr="00FD04CA" w:rsidRDefault="00994D83" w:rsidP="00FD04CA">
      <w:pPr>
        <w:shd w:val="clear" w:color="auto" w:fill="FFFFFF"/>
      </w:pPr>
      <w:r w:rsidRPr="00FD04CA">
        <w:t xml:space="preserve">Принятие себя и других: </w:t>
      </w:r>
    </w:p>
    <w:p w:rsidR="00994D83" w:rsidRPr="00FD04CA" w:rsidRDefault="00994D83" w:rsidP="00FD04CA">
      <w:pPr>
        <w:shd w:val="clear" w:color="auto" w:fill="FFFFFF"/>
      </w:pPr>
      <w:r w:rsidRPr="00FD04CA">
        <w:t>— осознанно относиться к другому человеку, его мнению;</w:t>
      </w:r>
    </w:p>
    <w:p w:rsidR="00994D83" w:rsidRPr="00FD04CA" w:rsidRDefault="00994D83" w:rsidP="00FD04CA">
      <w:pPr>
        <w:shd w:val="clear" w:color="auto" w:fill="FFFFFF"/>
      </w:pPr>
      <w:r w:rsidRPr="00FD04CA">
        <w:t xml:space="preserve"> — признавать своё право на ошибку и такое же право другого; </w:t>
      </w:r>
    </w:p>
    <w:p w:rsidR="00994D83" w:rsidRPr="00FD04CA" w:rsidRDefault="00994D83" w:rsidP="00FD04CA">
      <w:pPr>
        <w:shd w:val="clear" w:color="auto" w:fill="FFFFFF"/>
      </w:pPr>
      <w:r w:rsidRPr="00FD04CA">
        <w:t xml:space="preserve">— открытость себе и другим; </w:t>
      </w:r>
    </w:p>
    <w:p w:rsidR="00994D83" w:rsidRPr="00FD04CA" w:rsidRDefault="00994D83" w:rsidP="00FD04CA">
      <w:pPr>
        <w:shd w:val="clear" w:color="auto" w:fill="FFFFFF"/>
      </w:pPr>
      <w:r w:rsidRPr="00FD04CA">
        <w:t xml:space="preserve">— осознавать невозможность контролировать всё вокруг; </w:t>
      </w:r>
    </w:p>
    <w:p w:rsidR="00994D83" w:rsidRPr="00FD04CA" w:rsidRDefault="00994D83" w:rsidP="00FD04CA">
      <w:pPr>
        <w:shd w:val="clear" w:color="auto" w:fill="FFFFFF"/>
      </w:pPr>
      <w:r w:rsidRPr="00FD04CA">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994D83" w:rsidRPr="00FD04CA" w:rsidRDefault="00994D83" w:rsidP="00FD04CA">
      <w:pPr>
        <w:shd w:val="clear" w:color="auto" w:fill="FFFFFF"/>
      </w:pPr>
      <w:r w:rsidRPr="00FD04CA">
        <w:t xml:space="preserve">ПРЕДМЕТНЫЕ РЕЗУЛЬТАТЫ </w:t>
      </w:r>
    </w:p>
    <w:p w:rsidR="00994D83" w:rsidRPr="00FD04CA" w:rsidRDefault="00994D83" w:rsidP="00FD04CA">
      <w:pPr>
        <w:shd w:val="clear" w:color="auto" w:fill="FFFFFF"/>
      </w:pPr>
      <w:r w:rsidRPr="00FD04CA">
        <w:t xml:space="preserve">— характеризовать биологию как науку о живой природе; называть признаки живого, сравнивать объекты живой и неживой природы; </w:t>
      </w:r>
    </w:p>
    <w:p w:rsidR="00994D83" w:rsidRPr="00FD04CA" w:rsidRDefault="00994D83" w:rsidP="00FD04CA">
      <w:pPr>
        <w:shd w:val="clear" w:color="auto" w:fill="FFFFFF"/>
      </w:pPr>
      <w:r w:rsidRPr="00FD04CA">
        <w:t xml:space="preserve">—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w:t>
      </w:r>
    </w:p>
    <w:p w:rsidR="00994D83" w:rsidRPr="00FD04CA" w:rsidRDefault="00994D83" w:rsidP="00FD04CA">
      <w:pPr>
        <w:shd w:val="clear" w:color="auto" w:fill="FFFFFF"/>
      </w:pPr>
      <w:r w:rsidRPr="00FD04CA">
        <w:t xml:space="preserve">—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 </w:t>
      </w:r>
    </w:p>
    <w:p w:rsidR="00994D83" w:rsidRPr="00FD04CA" w:rsidRDefault="00994D83" w:rsidP="00FD04CA">
      <w:pPr>
        <w:shd w:val="clear" w:color="auto" w:fill="FFFFFF"/>
      </w:pPr>
      <w:r w:rsidRPr="00FD04CA">
        <w:t xml:space="preserve">—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w:t>
      </w:r>
    </w:p>
    <w:p w:rsidR="00994D83" w:rsidRPr="00FD04CA" w:rsidRDefault="00994D83" w:rsidP="00FD04CA">
      <w:pPr>
        <w:shd w:val="clear" w:color="auto" w:fill="FFFFFF"/>
      </w:pPr>
      <w:r w:rsidRPr="00FD04CA">
        <w:t xml:space="preserve">—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w:t>
      </w:r>
    </w:p>
    <w:p w:rsidR="00994D83" w:rsidRPr="00FD04CA" w:rsidRDefault="00994D83" w:rsidP="00FD04CA">
      <w:pPr>
        <w:shd w:val="clear" w:color="auto" w:fill="FFFFFF"/>
      </w:pPr>
      <w:r w:rsidRPr="00FD04CA">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94D83" w:rsidRPr="00FD04CA" w:rsidRDefault="00994D83" w:rsidP="00FD04CA">
      <w:pPr>
        <w:shd w:val="clear" w:color="auto" w:fill="FFFFFF"/>
      </w:pPr>
      <w:r w:rsidRPr="00FD04CA">
        <w:t xml:space="preserve"> —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w:t>
      </w:r>
    </w:p>
    <w:p w:rsidR="00994D83" w:rsidRPr="00FD04CA" w:rsidRDefault="00994D83" w:rsidP="00FD04CA">
      <w:pPr>
        <w:shd w:val="clear" w:color="auto" w:fill="FFFFFF"/>
      </w:pPr>
      <w:r w:rsidRPr="00FD04CA">
        <w:t>— раскрывать понятие о среде обитания (водной, наземно-воздушной, почвенной, внутриорганизменной), условиях среды обитания;</w:t>
      </w:r>
    </w:p>
    <w:p w:rsidR="00994D83" w:rsidRPr="00FD04CA" w:rsidRDefault="00994D83" w:rsidP="00FD04CA">
      <w:pPr>
        <w:shd w:val="clear" w:color="auto" w:fill="FFFFFF"/>
      </w:pPr>
      <w:r w:rsidRPr="00FD04CA">
        <w:t xml:space="preserve"> — приводить примеры, характеризующие приспособленность организмов к среде обитания, взаимосвязи организмов в сообществах;</w:t>
      </w:r>
    </w:p>
    <w:p w:rsidR="008F7F63" w:rsidRPr="00FD04CA" w:rsidRDefault="00994D83" w:rsidP="00FD04CA">
      <w:pPr>
        <w:shd w:val="clear" w:color="auto" w:fill="FFFFFF"/>
      </w:pPr>
      <w:r w:rsidRPr="00FD04CA">
        <w:lastRenderedPageBreak/>
        <w:t xml:space="preserve"> — выделять отличительные признаки природных и искусственных сообществ; </w:t>
      </w:r>
    </w:p>
    <w:p w:rsidR="008F7F63" w:rsidRPr="00FD04CA" w:rsidRDefault="00994D83" w:rsidP="00FD04CA">
      <w:pPr>
        <w:shd w:val="clear" w:color="auto" w:fill="FFFFFF"/>
      </w:pPr>
      <w:r w:rsidRPr="00FD04CA">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F7F63" w:rsidRPr="00FD04CA" w:rsidRDefault="00994D83" w:rsidP="00FD04CA">
      <w:pPr>
        <w:shd w:val="clear" w:color="auto" w:fill="FFFFFF"/>
      </w:pPr>
      <w:r w:rsidRPr="00FD04CA">
        <w:t xml:space="preserve"> — раскрывать роль биологии в практической деятельности человека; </w:t>
      </w:r>
    </w:p>
    <w:p w:rsidR="008F7F63" w:rsidRPr="00FD04CA" w:rsidRDefault="00994D83" w:rsidP="00FD04CA">
      <w:pPr>
        <w:shd w:val="clear" w:color="auto" w:fill="FFFFFF"/>
      </w:pPr>
      <w:r w:rsidRPr="00FD04CA">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F7F63" w:rsidRPr="00FD04CA" w:rsidRDefault="00994D83" w:rsidP="00FD04CA">
      <w:pPr>
        <w:shd w:val="clear" w:color="auto" w:fill="FFFFFF"/>
      </w:pPr>
      <w:r w:rsidRPr="00FD04CA">
        <w:t xml:space="preserve"> —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8F7F63" w:rsidRPr="00FD04CA" w:rsidRDefault="00994D83" w:rsidP="00FD04CA">
      <w:pPr>
        <w:shd w:val="clear" w:color="auto" w:fill="FFFFFF"/>
      </w:pPr>
      <w:r w:rsidRPr="00FD04CA">
        <w:t xml:space="preserve">— 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 </w:t>
      </w:r>
    </w:p>
    <w:p w:rsidR="008F7F63" w:rsidRPr="00FD04CA" w:rsidRDefault="00994D83" w:rsidP="00FD04CA">
      <w:pPr>
        <w:shd w:val="clear" w:color="auto" w:fill="FFFFFF"/>
      </w:pPr>
      <w:r w:rsidRPr="00FD04CA">
        <w:t>— владеть приёмами работы с лупой, световым и цифровым микроскопами при рассматривании биологических объектов;</w:t>
      </w:r>
    </w:p>
    <w:p w:rsidR="008F7F63" w:rsidRPr="00FD04CA" w:rsidRDefault="00994D83" w:rsidP="00FD04CA">
      <w:pPr>
        <w:shd w:val="clear" w:color="auto" w:fill="FFFFFF"/>
      </w:pPr>
      <w:r w:rsidRPr="00FD04CA">
        <w:t xml:space="preserve"> —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F7F63" w:rsidRPr="00FD04CA" w:rsidRDefault="00994D83" w:rsidP="00FD04CA">
      <w:pPr>
        <w:shd w:val="clear" w:color="auto" w:fill="FFFFFF"/>
      </w:pPr>
      <w:r w:rsidRPr="00FD04CA">
        <w:t xml:space="preserve"> — использовать при выполнении учебных заданий научно-популярную литературу по биологии, справочные материалы, ресурсы Интернета; </w:t>
      </w:r>
    </w:p>
    <w:p w:rsidR="00724398" w:rsidRPr="00FD04CA" w:rsidRDefault="00994D83" w:rsidP="00FD04CA">
      <w:pPr>
        <w:shd w:val="clear" w:color="auto" w:fill="FFFFFF"/>
        <w:rPr>
          <w:b/>
        </w:rPr>
      </w:pPr>
      <w:r w:rsidRPr="00FD04CA">
        <w:t>— создавать письменные и устные сообщения, грамотно используя понятийный аппарат изучаемого раздела биологии.</w:t>
      </w:r>
    </w:p>
    <w:p w:rsidR="00724398" w:rsidRPr="00FD04CA" w:rsidRDefault="00724398" w:rsidP="00FD04CA">
      <w:pPr>
        <w:pStyle w:val="a6"/>
        <w:tabs>
          <w:tab w:val="left" w:pos="3682"/>
        </w:tabs>
        <w:ind w:firstLine="567"/>
        <w:rPr>
          <w:rFonts w:ascii="Times New Roman" w:hAnsi="Times New Roman"/>
          <w:b/>
          <w:sz w:val="24"/>
          <w:szCs w:val="24"/>
        </w:rPr>
      </w:pPr>
    </w:p>
    <w:p w:rsidR="00724398" w:rsidRPr="00FD04CA" w:rsidRDefault="00F5013E" w:rsidP="00FD04CA">
      <w:pPr>
        <w:pStyle w:val="a6"/>
        <w:tabs>
          <w:tab w:val="left" w:pos="3682"/>
        </w:tabs>
        <w:ind w:firstLine="567"/>
        <w:rPr>
          <w:rFonts w:ascii="Times New Roman" w:hAnsi="Times New Roman"/>
          <w:b/>
          <w:sz w:val="24"/>
          <w:szCs w:val="24"/>
        </w:rPr>
      </w:pPr>
      <w:r w:rsidRPr="00FD04CA">
        <w:rPr>
          <w:rFonts w:ascii="Times New Roman" w:hAnsi="Times New Roman"/>
          <w:b/>
          <w:sz w:val="24"/>
          <w:szCs w:val="24"/>
        </w:rPr>
        <w:t>Тематическое планирование.</w:t>
      </w:r>
    </w:p>
    <w:tbl>
      <w:tblPr>
        <w:tblStyle w:val="a5"/>
        <w:tblW w:w="15507" w:type="dxa"/>
        <w:tblLook w:val="04A0" w:firstRow="1" w:lastRow="0" w:firstColumn="1" w:lastColumn="0" w:noHBand="0" w:noVBand="1"/>
      </w:tblPr>
      <w:tblGrid>
        <w:gridCol w:w="483"/>
        <w:gridCol w:w="3508"/>
        <w:gridCol w:w="1729"/>
        <w:gridCol w:w="2072"/>
        <w:gridCol w:w="2126"/>
        <w:gridCol w:w="5589"/>
      </w:tblGrid>
      <w:tr w:rsidR="00FD04CA" w:rsidRPr="00FD04CA" w:rsidTr="00FD04CA">
        <w:trPr>
          <w:trHeight w:val="349"/>
        </w:trPr>
        <w:tc>
          <w:tcPr>
            <w:tcW w:w="483" w:type="dxa"/>
            <w:vMerge w:val="restart"/>
          </w:tcPr>
          <w:p w:rsidR="008F7F63" w:rsidRPr="00FD04CA" w:rsidRDefault="008F7F63" w:rsidP="00FD04CA">
            <w:pPr>
              <w:pStyle w:val="a6"/>
              <w:tabs>
                <w:tab w:val="left" w:pos="3682"/>
              </w:tabs>
              <w:rPr>
                <w:rFonts w:ascii="Times New Roman" w:hAnsi="Times New Roman"/>
                <w:b/>
                <w:sz w:val="24"/>
                <w:szCs w:val="24"/>
              </w:rPr>
            </w:pPr>
            <w:r w:rsidRPr="00FD04CA">
              <w:rPr>
                <w:rFonts w:ascii="Times New Roman" w:hAnsi="Times New Roman"/>
                <w:b/>
                <w:sz w:val="24"/>
                <w:szCs w:val="24"/>
              </w:rPr>
              <w:t>№</w:t>
            </w:r>
          </w:p>
        </w:tc>
        <w:tc>
          <w:tcPr>
            <w:tcW w:w="3508" w:type="dxa"/>
            <w:vMerge w:val="restart"/>
          </w:tcPr>
          <w:p w:rsidR="008F7F63" w:rsidRPr="00FD04CA" w:rsidRDefault="008F7F63" w:rsidP="00FD04CA">
            <w:pPr>
              <w:pStyle w:val="a6"/>
              <w:tabs>
                <w:tab w:val="left" w:pos="3682"/>
              </w:tabs>
              <w:rPr>
                <w:rFonts w:ascii="Times New Roman" w:hAnsi="Times New Roman"/>
                <w:b/>
                <w:sz w:val="24"/>
                <w:szCs w:val="24"/>
              </w:rPr>
            </w:pPr>
            <w:r w:rsidRPr="00FD04CA">
              <w:rPr>
                <w:rFonts w:ascii="Times New Roman" w:hAnsi="Times New Roman"/>
                <w:b/>
                <w:sz w:val="24"/>
                <w:szCs w:val="24"/>
              </w:rPr>
              <w:t>Наименование разделов и тем программы</w:t>
            </w:r>
          </w:p>
        </w:tc>
        <w:tc>
          <w:tcPr>
            <w:tcW w:w="5927" w:type="dxa"/>
            <w:gridSpan w:val="3"/>
          </w:tcPr>
          <w:p w:rsidR="008F7F63" w:rsidRPr="00FD04CA" w:rsidRDefault="008F7F63" w:rsidP="00FD04CA">
            <w:pPr>
              <w:pStyle w:val="a6"/>
              <w:tabs>
                <w:tab w:val="left" w:pos="3682"/>
              </w:tabs>
              <w:rPr>
                <w:rFonts w:ascii="Times New Roman" w:hAnsi="Times New Roman"/>
                <w:b/>
                <w:sz w:val="24"/>
                <w:szCs w:val="24"/>
              </w:rPr>
            </w:pPr>
            <w:r w:rsidRPr="00FD04CA">
              <w:rPr>
                <w:rFonts w:ascii="Times New Roman" w:hAnsi="Times New Roman"/>
                <w:b/>
                <w:sz w:val="24"/>
                <w:szCs w:val="24"/>
              </w:rPr>
              <w:t>Количество часов</w:t>
            </w:r>
          </w:p>
        </w:tc>
        <w:tc>
          <w:tcPr>
            <w:tcW w:w="5589" w:type="dxa"/>
            <w:vMerge w:val="restart"/>
          </w:tcPr>
          <w:p w:rsidR="008F7F63" w:rsidRPr="00FD04CA" w:rsidRDefault="008F7F63" w:rsidP="00FD04CA">
            <w:pPr>
              <w:pStyle w:val="a6"/>
              <w:tabs>
                <w:tab w:val="left" w:pos="3682"/>
              </w:tabs>
              <w:rPr>
                <w:rFonts w:ascii="Times New Roman" w:hAnsi="Times New Roman"/>
                <w:b/>
                <w:sz w:val="24"/>
                <w:szCs w:val="24"/>
              </w:rPr>
            </w:pPr>
            <w:r w:rsidRPr="00FD04CA">
              <w:rPr>
                <w:rFonts w:ascii="Times New Roman" w:hAnsi="Times New Roman"/>
                <w:b/>
                <w:sz w:val="24"/>
                <w:szCs w:val="24"/>
              </w:rPr>
              <w:t>Электронные (цифровые) образовательные ресурсы</w:t>
            </w:r>
          </w:p>
        </w:tc>
      </w:tr>
      <w:tr w:rsidR="00FD04CA" w:rsidRPr="00FD04CA" w:rsidTr="00FD04CA">
        <w:trPr>
          <w:trHeight w:val="431"/>
        </w:trPr>
        <w:tc>
          <w:tcPr>
            <w:tcW w:w="483" w:type="dxa"/>
            <w:vMerge/>
          </w:tcPr>
          <w:p w:rsidR="008F7F63" w:rsidRPr="00FD04CA" w:rsidRDefault="008F7F63" w:rsidP="00FD04CA">
            <w:pPr>
              <w:pStyle w:val="a6"/>
              <w:tabs>
                <w:tab w:val="left" w:pos="3682"/>
              </w:tabs>
              <w:rPr>
                <w:rFonts w:ascii="Times New Roman" w:hAnsi="Times New Roman"/>
                <w:b/>
                <w:sz w:val="24"/>
                <w:szCs w:val="24"/>
              </w:rPr>
            </w:pPr>
          </w:p>
        </w:tc>
        <w:tc>
          <w:tcPr>
            <w:tcW w:w="3508" w:type="dxa"/>
            <w:vMerge/>
          </w:tcPr>
          <w:p w:rsidR="008F7F63" w:rsidRPr="00FD04CA" w:rsidRDefault="008F7F63" w:rsidP="00FD04CA">
            <w:pPr>
              <w:pStyle w:val="a6"/>
              <w:tabs>
                <w:tab w:val="left" w:pos="3682"/>
              </w:tabs>
              <w:rPr>
                <w:rFonts w:ascii="Times New Roman" w:hAnsi="Times New Roman"/>
                <w:b/>
                <w:sz w:val="24"/>
                <w:szCs w:val="24"/>
              </w:rPr>
            </w:pPr>
          </w:p>
        </w:tc>
        <w:tc>
          <w:tcPr>
            <w:tcW w:w="1729" w:type="dxa"/>
          </w:tcPr>
          <w:p w:rsidR="008F7F63" w:rsidRPr="00FD04CA" w:rsidRDefault="008F7F63" w:rsidP="00FD04CA">
            <w:pPr>
              <w:pStyle w:val="a6"/>
              <w:tabs>
                <w:tab w:val="left" w:pos="3682"/>
              </w:tabs>
              <w:rPr>
                <w:rFonts w:ascii="Times New Roman" w:hAnsi="Times New Roman"/>
                <w:b/>
                <w:sz w:val="24"/>
                <w:szCs w:val="24"/>
              </w:rPr>
            </w:pPr>
            <w:r w:rsidRPr="00FD04CA">
              <w:rPr>
                <w:rFonts w:ascii="Times New Roman" w:hAnsi="Times New Roman"/>
                <w:b/>
                <w:sz w:val="24"/>
                <w:szCs w:val="24"/>
              </w:rPr>
              <w:t>всего</w:t>
            </w:r>
          </w:p>
        </w:tc>
        <w:tc>
          <w:tcPr>
            <w:tcW w:w="2072" w:type="dxa"/>
          </w:tcPr>
          <w:p w:rsidR="008F7F63" w:rsidRPr="00FD04CA" w:rsidRDefault="008F7F63" w:rsidP="00FD04CA">
            <w:pPr>
              <w:pStyle w:val="a6"/>
              <w:tabs>
                <w:tab w:val="left" w:pos="3682"/>
              </w:tabs>
              <w:rPr>
                <w:rFonts w:ascii="Times New Roman" w:hAnsi="Times New Roman"/>
                <w:b/>
                <w:sz w:val="24"/>
                <w:szCs w:val="24"/>
              </w:rPr>
            </w:pPr>
            <w:r w:rsidRPr="00FD04CA">
              <w:rPr>
                <w:rFonts w:ascii="Times New Roman" w:hAnsi="Times New Roman"/>
                <w:b/>
                <w:sz w:val="24"/>
                <w:szCs w:val="24"/>
              </w:rPr>
              <w:t>Контрольные работы</w:t>
            </w:r>
          </w:p>
        </w:tc>
        <w:tc>
          <w:tcPr>
            <w:tcW w:w="2126" w:type="dxa"/>
          </w:tcPr>
          <w:p w:rsidR="008F7F63" w:rsidRPr="00FD04CA" w:rsidRDefault="008F7F63" w:rsidP="00FD04CA">
            <w:pPr>
              <w:pStyle w:val="a6"/>
              <w:tabs>
                <w:tab w:val="left" w:pos="3682"/>
              </w:tabs>
              <w:rPr>
                <w:rFonts w:ascii="Times New Roman" w:hAnsi="Times New Roman"/>
                <w:b/>
                <w:sz w:val="24"/>
                <w:szCs w:val="24"/>
              </w:rPr>
            </w:pPr>
            <w:r w:rsidRPr="00FD04CA">
              <w:rPr>
                <w:rFonts w:ascii="Times New Roman" w:hAnsi="Times New Roman"/>
                <w:b/>
                <w:sz w:val="24"/>
                <w:szCs w:val="24"/>
              </w:rPr>
              <w:t>Практические работы</w:t>
            </w:r>
          </w:p>
        </w:tc>
        <w:tc>
          <w:tcPr>
            <w:tcW w:w="5589" w:type="dxa"/>
            <w:vMerge/>
          </w:tcPr>
          <w:p w:rsidR="008F7F63" w:rsidRPr="00FD04CA" w:rsidRDefault="008F7F63" w:rsidP="00FD04CA">
            <w:pPr>
              <w:pStyle w:val="a6"/>
              <w:tabs>
                <w:tab w:val="left" w:pos="3682"/>
              </w:tabs>
              <w:rPr>
                <w:rFonts w:ascii="Times New Roman" w:hAnsi="Times New Roman"/>
                <w:b/>
                <w:sz w:val="24"/>
                <w:szCs w:val="24"/>
              </w:rPr>
            </w:pPr>
          </w:p>
        </w:tc>
      </w:tr>
      <w:tr w:rsidR="00FD04CA" w:rsidRPr="00FC4543" w:rsidTr="00FD04CA">
        <w:trPr>
          <w:trHeight w:val="314"/>
        </w:trPr>
        <w:tc>
          <w:tcPr>
            <w:tcW w:w="483" w:type="dxa"/>
          </w:tcPr>
          <w:p w:rsidR="008F7F63" w:rsidRPr="00FD04CA" w:rsidRDefault="008F7F63" w:rsidP="00FD04CA">
            <w:pPr>
              <w:pStyle w:val="a6"/>
              <w:tabs>
                <w:tab w:val="left" w:pos="3682"/>
              </w:tabs>
              <w:rPr>
                <w:rFonts w:ascii="Times New Roman" w:hAnsi="Times New Roman"/>
                <w:b/>
                <w:sz w:val="24"/>
                <w:szCs w:val="24"/>
              </w:rPr>
            </w:pPr>
          </w:p>
        </w:tc>
        <w:tc>
          <w:tcPr>
            <w:tcW w:w="3508" w:type="dxa"/>
          </w:tcPr>
          <w:p w:rsidR="008F7F63"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Биология – наука о живой природе</w:t>
            </w:r>
          </w:p>
        </w:tc>
        <w:tc>
          <w:tcPr>
            <w:tcW w:w="1729" w:type="dxa"/>
          </w:tcPr>
          <w:p w:rsidR="008F7F63" w:rsidRPr="00FD04CA" w:rsidRDefault="00FD04CA" w:rsidP="00FD04CA">
            <w:pPr>
              <w:pStyle w:val="a6"/>
              <w:tabs>
                <w:tab w:val="left" w:pos="3682"/>
              </w:tabs>
              <w:rPr>
                <w:rFonts w:ascii="Times New Roman" w:hAnsi="Times New Roman"/>
                <w:b/>
                <w:sz w:val="24"/>
                <w:szCs w:val="24"/>
              </w:rPr>
            </w:pPr>
            <w:r>
              <w:rPr>
                <w:rFonts w:ascii="Times New Roman" w:hAnsi="Times New Roman"/>
                <w:b/>
                <w:sz w:val="24"/>
                <w:szCs w:val="24"/>
              </w:rPr>
              <w:t>4</w:t>
            </w:r>
          </w:p>
        </w:tc>
        <w:tc>
          <w:tcPr>
            <w:tcW w:w="2072" w:type="dxa"/>
          </w:tcPr>
          <w:p w:rsidR="008F7F63" w:rsidRPr="00FD04CA" w:rsidRDefault="00FD04CA" w:rsidP="00FD04CA">
            <w:pPr>
              <w:pStyle w:val="a6"/>
              <w:tabs>
                <w:tab w:val="left" w:pos="3682"/>
              </w:tabs>
              <w:rPr>
                <w:rFonts w:ascii="Times New Roman" w:hAnsi="Times New Roman"/>
                <w:b/>
                <w:sz w:val="24"/>
                <w:szCs w:val="24"/>
              </w:rPr>
            </w:pPr>
            <w:r>
              <w:rPr>
                <w:rFonts w:ascii="Times New Roman" w:hAnsi="Times New Roman"/>
                <w:b/>
                <w:sz w:val="24"/>
                <w:szCs w:val="24"/>
              </w:rPr>
              <w:t>0</w:t>
            </w:r>
          </w:p>
        </w:tc>
        <w:tc>
          <w:tcPr>
            <w:tcW w:w="2126" w:type="dxa"/>
          </w:tcPr>
          <w:p w:rsidR="008F7F63" w:rsidRPr="00FD04CA" w:rsidRDefault="00FD04CA" w:rsidP="00FD04CA">
            <w:pPr>
              <w:pStyle w:val="a6"/>
              <w:tabs>
                <w:tab w:val="left" w:pos="3682"/>
              </w:tabs>
              <w:rPr>
                <w:rFonts w:ascii="Times New Roman" w:hAnsi="Times New Roman"/>
                <w:b/>
                <w:sz w:val="24"/>
                <w:szCs w:val="24"/>
              </w:rPr>
            </w:pPr>
            <w:r>
              <w:rPr>
                <w:rFonts w:ascii="Times New Roman" w:hAnsi="Times New Roman"/>
                <w:b/>
                <w:sz w:val="24"/>
                <w:szCs w:val="24"/>
              </w:rPr>
              <w:t>0</w:t>
            </w:r>
          </w:p>
        </w:tc>
        <w:tc>
          <w:tcPr>
            <w:tcW w:w="5589" w:type="dxa"/>
          </w:tcPr>
          <w:p w:rsidR="008F7F63" w:rsidRPr="00FD04CA" w:rsidRDefault="00D45127"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w:t>
            </w:r>
          </w:p>
        </w:tc>
        <w:tc>
          <w:tcPr>
            <w:tcW w:w="3508"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sz w:val="24"/>
                <w:szCs w:val="24"/>
              </w:rPr>
              <w:t>Понятие о жизни. Признаки живого. Объекты живой и неживой природы. Живая и неживая природа.</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03"/>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w:t>
            </w:r>
          </w:p>
        </w:tc>
        <w:tc>
          <w:tcPr>
            <w:tcW w:w="3508"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sz w:val="24"/>
                <w:szCs w:val="24"/>
              </w:rPr>
              <w:t>Биология — система наук о живой природе.Роль биологии в познании окружающего мира и практической деятельности современного человека</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3</w:t>
            </w:r>
          </w:p>
        </w:tc>
        <w:tc>
          <w:tcPr>
            <w:tcW w:w="3508"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sz w:val="24"/>
                <w:szCs w:val="24"/>
              </w:rPr>
              <w:t>Как работают в кабинете биологии и лаборатории</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lastRenderedPageBreak/>
              <w:t>4</w:t>
            </w:r>
          </w:p>
        </w:tc>
        <w:tc>
          <w:tcPr>
            <w:tcW w:w="3508"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sz w:val="24"/>
                <w:szCs w:val="24"/>
              </w:rPr>
              <w:t>Источники биологических знаний</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86244B" w:rsidRPr="00FD04CA" w:rsidRDefault="0086244B" w:rsidP="00FD04CA">
            <w:pPr>
              <w:pStyle w:val="a6"/>
              <w:tabs>
                <w:tab w:val="left" w:pos="3682"/>
              </w:tabs>
              <w:rPr>
                <w:rFonts w:ascii="Times New Roman" w:hAnsi="Times New Roman"/>
                <w:b/>
                <w:sz w:val="24"/>
                <w:szCs w:val="24"/>
                <w:lang w:val="en-US"/>
              </w:rPr>
            </w:pPr>
          </w:p>
        </w:tc>
        <w:tc>
          <w:tcPr>
            <w:tcW w:w="3508" w:type="dxa"/>
          </w:tcPr>
          <w:p w:rsidR="0086244B"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Методы изучения живой природы</w:t>
            </w:r>
          </w:p>
        </w:tc>
        <w:tc>
          <w:tcPr>
            <w:tcW w:w="1729"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6</w:t>
            </w:r>
          </w:p>
        </w:tc>
        <w:tc>
          <w:tcPr>
            <w:tcW w:w="2072"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1</w:t>
            </w:r>
          </w:p>
        </w:tc>
        <w:tc>
          <w:tcPr>
            <w:tcW w:w="2126"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3</w:t>
            </w:r>
          </w:p>
        </w:tc>
        <w:tc>
          <w:tcPr>
            <w:tcW w:w="5589" w:type="dxa"/>
          </w:tcPr>
          <w:p w:rsidR="0086244B" w:rsidRPr="00FD04CA" w:rsidRDefault="00F5013E"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03"/>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5</w:t>
            </w:r>
          </w:p>
        </w:tc>
        <w:tc>
          <w:tcPr>
            <w:tcW w:w="3508"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sz w:val="24"/>
                <w:szCs w:val="24"/>
              </w:rPr>
              <w:t>Научные методы изучения живой природы</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6</w:t>
            </w:r>
          </w:p>
        </w:tc>
        <w:tc>
          <w:tcPr>
            <w:tcW w:w="3508"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sz w:val="24"/>
                <w:szCs w:val="24"/>
              </w:rPr>
              <w:t>Увеличительные приборы: лупы и микроскопа. Правила работы с увеличительными приборами</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7</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Наблюдение и эксперимент как ведущие методы биологии</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8</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Метод описания в биологии (наглядный, словесный, схематический)</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9</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Метод измерения (инструменты измерения)</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10</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Метод классификации организмов, применение двойных названий организмов</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86244B" w:rsidRPr="00FD04CA" w:rsidRDefault="0086244B" w:rsidP="00FD04CA">
            <w:pPr>
              <w:pStyle w:val="a6"/>
              <w:tabs>
                <w:tab w:val="left" w:pos="3682"/>
              </w:tabs>
              <w:rPr>
                <w:rFonts w:ascii="Times New Roman" w:hAnsi="Times New Roman"/>
                <w:b/>
                <w:sz w:val="24"/>
                <w:szCs w:val="24"/>
                <w:lang w:val="en-US"/>
              </w:rPr>
            </w:pPr>
          </w:p>
        </w:tc>
        <w:tc>
          <w:tcPr>
            <w:tcW w:w="3508" w:type="dxa"/>
          </w:tcPr>
          <w:p w:rsidR="0086244B"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Организмы — тела живой природы</w:t>
            </w:r>
          </w:p>
        </w:tc>
        <w:tc>
          <w:tcPr>
            <w:tcW w:w="1729"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7</w:t>
            </w:r>
          </w:p>
        </w:tc>
        <w:tc>
          <w:tcPr>
            <w:tcW w:w="2072"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0</w:t>
            </w:r>
          </w:p>
        </w:tc>
        <w:tc>
          <w:tcPr>
            <w:tcW w:w="2126"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3</w:t>
            </w:r>
          </w:p>
        </w:tc>
        <w:tc>
          <w:tcPr>
            <w:tcW w:w="5589" w:type="dxa"/>
          </w:tcPr>
          <w:p w:rsidR="0086244B" w:rsidRPr="00FD04CA" w:rsidRDefault="00F5013E"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lastRenderedPageBreak/>
              <w:t>11</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Понятие об организме. Доядерные и ядерные организмы</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12</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Клетка и её открытие.Цитология — наука о клетке</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13</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Клетка — наименьшая единица строения. Строение клетки под световым микроскопом: клеточная оболочка, цитоплазма, ядро. и жизнедеятельности организмов.</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14</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Одноклеточные и многоклеточные организмы. Клетки, ткани, органы, системы органов</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15</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Жизнедеятельность организмов.</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16</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Свойства организмов. Организм — единое целое</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17</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Разнообразие организмов и их классификация. Бактерии и вирусы как формы жизни</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D45127" w:rsidRPr="00FD04CA" w:rsidRDefault="00D45127" w:rsidP="00FD04CA">
            <w:pPr>
              <w:pStyle w:val="a6"/>
              <w:tabs>
                <w:tab w:val="left" w:pos="3682"/>
              </w:tabs>
              <w:rPr>
                <w:rFonts w:ascii="Times New Roman" w:hAnsi="Times New Roman"/>
                <w:b/>
                <w:sz w:val="24"/>
                <w:szCs w:val="24"/>
                <w:lang w:val="en-US"/>
              </w:rPr>
            </w:pPr>
          </w:p>
        </w:tc>
        <w:tc>
          <w:tcPr>
            <w:tcW w:w="3508" w:type="dxa"/>
          </w:tcPr>
          <w:p w:rsidR="00D45127" w:rsidRPr="00FD04CA" w:rsidRDefault="00D45127" w:rsidP="00FD04CA">
            <w:pPr>
              <w:pStyle w:val="a6"/>
              <w:tabs>
                <w:tab w:val="left" w:pos="3682"/>
              </w:tabs>
              <w:rPr>
                <w:rFonts w:ascii="Times New Roman" w:hAnsi="Times New Roman"/>
                <w:b/>
                <w:sz w:val="24"/>
                <w:szCs w:val="24"/>
              </w:rPr>
            </w:pPr>
            <w:r w:rsidRPr="00FD04CA">
              <w:rPr>
                <w:rFonts w:ascii="Times New Roman" w:hAnsi="Times New Roman"/>
                <w:b/>
                <w:sz w:val="24"/>
                <w:szCs w:val="24"/>
              </w:rPr>
              <w:t>Организмы и среда обитания</w:t>
            </w:r>
          </w:p>
        </w:tc>
        <w:tc>
          <w:tcPr>
            <w:tcW w:w="1729" w:type="dxa"/>
          </w:tcPr>
          <w:p w:rsidR="00D45127"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5</w:t>
            </w:r>
          </w:p>
        </w:tc>
        <w:tc>
          <w:tcPr>
            <w:tcW w:w="2072" w:type="dxa"/>
          </w:tcPr>
          <w:p w:rsidR="00D45127" w:rsidRPr="00FD04CA" w:rsidRDefault="00FD04CA" w:rsidP="00FD04CA">
            <w:r>
              <w:t>1</w:t>
            </w:r>
          </w:p>
        </w:tc>
        <w:tc>
          <w:tcPr>
            <w:tcW w:w="2126" w:type="dxa"/>
          </w:tcPr>
          <w:p w:rsidR="00D45127"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1</w:t>
            </w:r>
          </w:p>
        </w:tc>
        <w:tc>
          <w:tcPr>
            <w:tcW w:w="5589" w:type="dxa"/>
          </w:tcPr>
          <w:p w:rsidR="00D45127" w:rsidRPr="00FD04CA" w:rsidRDefault="00F5013E"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18</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Понятие о среде обитания. Водная среда обитания.</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 xml:space="preserve">https://interneturok.ru/subject/biology/class/5 http://www.ebio.ru/index-4.html </w:t>
            </w:r>
            <w:r w:rsidRPr="00FD04CA">
              <w:rPr>
                <w:rFonts w:ascii="Times New Roman" w:hAnsi="Times New Roman"/>
                <w:sz w:val="24"/>
                <w:szCs w:val="24"/>
                <w:lang w:val="en-US"/>
              </w:rPr>
              <w:lastRenderedPageBreak/>
              <w:t>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lastRenderedPageBreak/>
              <w:t>19</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Почвенная и наземновоздушная среды обитания.</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20</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Организменная среда обитания</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21</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Приспособления организмов к среде обитания</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22</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Сезонные изменения в жизни организмов</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86244B" w:rsidRPr="00FD04CA" w:rsidRDefault="0086244B" w:rsidP="00FD04CA">
            <w:pPr>
              <w:pStyle w:val="a6"/>
              <w:tabs>
                <w:tab w:val="left" w:pos="3682"/>
              </w:tabs>
              <w:rPr>
                <w:rFonts w:ascii="Times New Roman" w:hAnsi="Times New Roman"/>
                <w:b/>
                <w:sz w:val="24"/>
                <w:szCs w:val="24"/>
                <w:lang w:val="en-US"/>
              </w:rPr>
            </w:pPr>
          </w:p>
        </w:tc>
        <w:tc>
          <w:tcPr>
            <w:tcW w:w="3508" w:type="dxa"/>
          </w:tcPr>
          <w:p w:rsidR="0086244B"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Природные сообщества</w:t>
            </w:r>
          </w:p>
        </w:tc>
        <w:tc>
          <w:tcPr>
            <w:tcW w:w="1729"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7</w:t>
            </w:r>
          </w:p>
        </w:tc>
        <w:tc>
          <w:tcPr>
            <w:tcW w:w="2072"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0</w:t>
            </w:r>
          </w:p>
        </w:tc>
        <w:tc>
          <w:tcPr>
            <w:tcW w:w="2126"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1</w:t>
            </w:r>
          </w:p>
        </w:tc>
        <w:tc>
          <w:tcPr>
            <w:tcW w:w="5589" w:type="dxa"/>
          </w:tcPr>
          <w:p w:rsidR="0086244B" w:rsidRPr="00FD04CA" w:rsidRDefault="00F5013E"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23</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Понятие о природном сообществе. Взаимосвязи организмов в природных сообществах</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24</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Пищевые связи в сообществах.</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25</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Производители, потребители и разрушители органических веществ в природных сообществах</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26</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Примеры природных сообществ (лес, пруд, озеро и др.)</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 xml:space="preserve">https://interneturok.ru/subject/biology/class/5 http://www.ebio.ru/index-4.html </w:t>
            </w:r>
            <w:r w:rsidRPr="00FD04CA">
              <w:rPr>
                <w:rFonts w:ascii="Times New Roman" w:hAnsi="Times New Roman"/>
                <w:sz w:val="24"/>
                <w:szCs w:val="24"/>
                <w:lang w:val="en-US"/>
              </w:rPr>
              <w:lastRenderedPageBreak/>
              <w:t>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lastRenderedPageBreak/>
              <w:t>27</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Искусственные сообщества и их роль в жизни человека</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28</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Природные зоны Земли, их обитатели. Флора и фауна природных зон</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29</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Ландшафты: природные и культурные.</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list=PLvtJKssE5NrjhRuAnMLezrKtGIIQDjD6_</w:t>
            </w:r>
          </w:p>
        </w:tc>
      </w:tr>
      <w:tr w:rsidR="00FD04CA" w:rsidRPr="00FC4543" w:rsidTr="00FD04CA">
        <w:trPr>
          <w:trHeight w:val="314"/>
        </w:trPr>
        <w:tc>
          <w:tcPr>
            <w:tcW w:w="483" w:type="dxa"/>
          </w:tcPr>
          <w:p w:rsidR="0086244B" w:rsidRPr="00FD04CA" w:rsidRDefault="0086244B" w:rsidP="00FD04CA">
            <w:pPr>
              <w:pStyle w:val="a6"/>
              <w:tabs>
                <w:tab w:val="left" w:pos="3682"/>
              </w:tabs>
              <w:rPr>
                <w:rFonts w:ascii="Times New Roman" w:hAnsi="Times New Roman"/>
                <w:b/>
                <w:sz w:val="24"/>
                <w:szCs w:val="24"/>
                <w:lang w:val="en-US"/>
              </w:rPr>
            </w:pPr>
          </w:p>
        </w:tc>
        <w:tc>
          <w:tcPr>
            <w:tcW w:w="3508" w:type="dxa"/>
          </w:tcPr>
          <w:p w:rsidR="0086244B"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Живая природа и человек</w:t>
            </w:r>
          </w:p>
        </w:tc>
        <w:tc>
          <w:tcPr>
            <w:tcW w:w="1729"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5</w:t>
            </w:r>
          </w:p>
        </w:tc>
        <w:tc>
          <w:tcPr>
            <w:tcW w:w="2072"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1</w:t>
            </w:r>
          </w:p>
        </w:tc>
        <w:tc>
          <w:tcPr>
            <w:tcW w:w="2126" w:type="dxa"/>
          </w:tcPr>
          <w:p w:rsidR="0086244B" w:rsidRPr="00FD04CA" w:rsidRDefault="00FD04CA" w:rsidP="00FD04CA">
            <w:pPr>
              <w:pStyle w:val="a6"/>
              <w:tabs>
                <w:tab w:val="left" w:pos="3682"/>
              </w:tabs>
              <w:rPr>
                <w:rFonts w:ascii="Times New Roman" w:hAnsi="Times New Roman"/>
                <w:sz w:val="24"/>
                <w:szCs w:val="24"/>
              </w:rPr>
            </w:pPr>
            <w:r>
              <w:rPr>
                <w:rFonts w:ascii="Times New Roman" w:hAnsi="Times New Roman"/>
                <w:sz w:val="24"/>
                <w:szCs w:val="24"/>
              </w:rPr>
              <w:t>0</w:t>
            </w:r>
          </w:p>
        </w:tc>
        <w:tc>
          <w:tcPr>
            <w:tcW w:w="5589" w:type="dxa"/>
          </w:tcPr>
          <w:p w:rsidR="0086244B" w:rsidRPr="00FD04CA" w:rsidRDefault="00F5013E"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30</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Изменения в природе в связи с развитием сельского хозяйства, производства и ростом численности населения</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31</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Влияние человека на живую природу с ходом истории. Глобальные экологические проблемы</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32</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Загрязнение воздушной и водной оболочек Земли, потери почв, их предотвращение</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33</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Пути сохранения биологического разнообразия. Охраняемые территории.</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r w:rsidRPr="00FD04CA">
              <w:t>0</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https://interneturok.ru/subject/biology/class/5 http://www.ebio.ru/index-4.html https://www.youtube.com/playlist? list=PLvtJKssE5NrjhRuAnMLezrKtGIIQDjD6</w:t>
            </w:r>
          </w:p>
        </w:tc>
      </w:tr>
      <w:tr w:rsidR="00FD04CA" w:rsidRPr="00FC4543" w:rsidTr="00FD04CA">
        <w:trPr>
          <w:trHeight w:val="314"/>
        </w:trPr>
        <w:tc>
          <w:tcPr>
            <w:tcW w:w="483" w:type="dxa"/>
          </w:tcPr>
          <w:p w:rsidR="00FD04CA" w:rsidRPr="00FD04CA" w:rsidRDefault="00FD04CA" w:rsidP="00FD04CA">
            <w:pPr>
              <w:pStyle w:val="a6"/>
              <w:tabs>
                <w:tab w:val="left" w:pos="3682"/>
              </w:tabs>
              <w:rPr>
                <w:rFonts w:ascii="Times New Roman" w:hAnsi="Times New Roman"/>
                <w:b/>
                <w:sz w:val="24"/>
                <w:szCs w:val="24"/>
              </w:rPr>
            </w:pPr>
            <w:r w:rsidRPr="00FD04CA">
              <w:rPr>
                <w:rFonts w:ascii="Times New Roman" w:hAnsi="Times New Roman"/>
                <w:b/>
                <w:sz w:val="24"/>
                <w:szCs w:val="24"/>
              </w:rPr>
              <w:t>34</w:t>
            </w:r>
          </w:p>
        </w:tc>
        <w:tc>
          <w:tcPr>
            <w:tcW w:w="3508"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Красная книга РФ. Осознание жизни как великой ценности</w:t>
            </w:r>
          </w:p>
        </w:tc>
        <w:tc>
          <w:tcPr>
            <w:tcW w:w="1729"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072"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1</w:t>
            </w:r>
          </w:p>
        </w:tc>
        <w:tc>
          <w:tcPr>
            <w:tcW w:w="2126" w:type="dxa"/>
          </w:tcPr>
          <w:p w:rsidR="00FD04CA" w:rsidRPr="00FD04CA" w:rsidRDefault="00FD04CA" w:rsidP="00FD04CA">
            <w:pPr>
              <w:pStyle w:val="a6"/>
              <w:tabs>
                <w:tab w:val="left" w:pos="3682"/>
              </w:tabs>
              <w:rPr>
                <w:rFonts w:ascii="Times New Roman" w:hAnsi="Times New Roman"/>
                <w:sz w:val="24"/>
                <w:szCs w:val="24"/>
              </w:rPr>
            </w:pPr>
            <w:r w:rsidRPr="00FD04CA">
              <w:rPr>
                <w:rFonts w:ascii="Times New Roman" w:hAnsi="Times New Roman"/>
                <w:sz w:val="24"/>
                <w:szCs w:val="24"/>
              </w:rPr>
              <w:t>0</w:t>
            </w:r>
          </w:p>
        </w:tc>
        <w:tc>
          <w:tcPr>
            <w:tcW w:w="5589" w:type="dxa"/>
          </w:tcPr>
          <w:p w:rsidR="00FD04CA" w:rsidRPr="00FD04CA" w:rsidRDefault="00FD04CA" w:rsidP="00FD04CA">
            <w:pPr>
              <w:pStyle w:val="a6"/>
              <w:tabs>
                <w:tab w:val="left" w:pos="3682"/>
              </w:tabs>
              <w:rPr>
                <w:rFonts w:ascii="Times New Roman" w:hAnsi="Times New Roman"/>
                <w:b/>
                <w:sz w:val="24"/>
                <w:szCs w:val="24"/>
                <w:lang w:val="en-US"/>
              </w:rPr>
            </w:pPr>
            <w:r w:rsidRPr="00FD04CA">
              <w:rPr>
                <w:rFonts w:ascii="Times New Roman" w:hAnsi="Times New Roman"/>
                <w:sz w:val="24"/>
                <w:szCs w:val="24"/>
                <w:lang w:val="en-US"/>
              </w:rPr>
              <w:t xml:space="preserve">https://interneturok.ru/subject/biology/class/5 http://www.ebio.ru/index-4.html </w:t>
            </w:r>
            <w:r w:rsidRPr="00FD04CA">
              <w:rPr>
                <w:rFonts w:ascii="Times New Roman" w:hAnsi="Times New Roman"/>
                <w:sz w:val="24"/>
                <w:szCs w:val="24"/>
                <w:lang w:val="en-US"/>
              </w:rPr>
              <w:lastRenderedPageBreak/>
              <w:t>https://www.youtube.com/playlist? list=PLvtJKssE5NrjhRuAnMLezrKtGIIQDjD6</w:t>
            </w:r>
          </w:p>
        </w:tc>
      </w:tr>
      <w:tr w:rsidR="00FD04CA" w:rsidRPr="00FD04CA" w:rsidTr="00FD04CA">
        <w:trPr>
          <w:trHeight w:val="314"/>
        </w:trPr>
        <w:tc>
          <w:tcPr>
            <w:tcW w:w="483" w:type="dxa"/>
          </w:tcPr>
          <w:p w:rsidR="00CF5A2F" w:rsidRPr="00FD04CA" w:rsidRDefault="00CF5A2F" w:rsidP="00FD04CA">
            <w:pPr>
              <w:pStyle w:val="a6"/>
              <w:tabs>
                <w:tab w:val="left" w:pos="3682"/>
              </w:tabs>
              <w:rPr>
                <w:rFonts w:ascii="Times New Roman" w:hAnsi="Times New Roman"/>
                <w:b/>
                <w:sz w:val="24"/>
                <w:szCs w:val="24"/>
                <w:lang w:val="en-US"/>
              </w:rPr>
            </w:pPr>
          </w:p>
        </w:tc>
        <w:tc>
          <w:tcPr>
            <w:tcW w:w="3508" w:type="dxa"/>
          </w:tcPr>
          <w:p w:rsidR="00CF5A2F" w:rsidRPr="00FD04CA" w:rsidRDefault="00CF5A2F" w:rsidP="00FD04CA">
            <w:pPr>
              <w:pStyle w:val="a6"/>
              <w:tabs>
                <w:tab w:val="left" w:pos="3682"/>
              </w:tabs>
              <w:rPr>
                <w:rFonts w:ascii="Times New Roman" w:hAnsi="Times New Roman"/>
                <w:sz w:val="24"/>
                <w:szCs w:val="24"/>
              </w:rPr>
            </w:pPr>
            <w:r w:rsidRPr="00FD04CA">
              <w:rPr>
                <w:rFonts w:ascii="Times New Roman" w:hAnsi="Times New Roman"/>
                <w:sz w:val="24"/>
                <w:szCs w:val="24"/>
              </w:rPr>
              <w:t>ОБЩЕЕ КОЛИЧЕСТВО ЧАСОВ ПО ПРОГРАММЕ</w:t>
            </w:r>
          </w:p>
        </w:tc>
        <w:tc>
          <w:tcPr>
            <w:tcW w:w="1729" w:type="dxa"/>
          </w:tcPr>
          <w:p w:rsidR="00CF5A2F"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34</w:t>
            </w:r>
          </w:p>
        </w:tc>
        <w:tc>
          <w:tcPr>
            <w:tcW w:w="2072" w:type="dxa"/>
          </w:tcPr>
          <w:p w:rsidR="00CF5A2F"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3</w:t>
            </w:r>
          </w:p>
        </w:tc>
        <w:tc>
          <w:tcPr>
            <w:tcW w:w="2126" w:type="dxa"/>
          </w:tcPr>
          <w:p w:rsidR="00CF5A2F" w:rsidRPr="00FD04CA" w:rsidRDefault="0086244B" w:rsidP="00FD04CA">
            <w:pPr>
              <w:pStyle w:val="a6"/>
              <w:tabs>
                <w:tab w:val="left" w:pos="3682"/>
              </w:tabs>
              <w:rPr>
                <w:rFonts w:ascii="Times New Roman" w:hAnsi="Times New Roman"/>
                <w:b/>
                <w:sz w:val="24"/>
                <w:szCs w:val="24"/>
              </w:rPr>
            </w:pPr>
            <w:r w:rsidRPr="00FD04CA">
              <w:rPr>
                <w:rFonts w:ascii="Times New Roman" w:hAnsi="Times New Roman"/>
                <w:b/>
                <w:sz w:val="24"/>
                <w:szCs w:val="24"/>
              </w:rPr>
              <w:t>8</w:t>
            </w:r>
          </w:p>
        </w:tc>
        <w:tc>
          <w:tcPr>
            <w:tcW w:w="5589" w:type="dxa"/>
          </w:tcPr>
          <w:p w:rsidR="00CF5A2F" w:rsidRPr="00FD04CA" w:rsidRDefault="00CF5A2F" w:rsidP="00FD04CA">
            <w:pPr>
              <w:pStyle w:val="a6"/>
              <w:tabs>
                <w:tab w:val="left" w:pos="3682"/>
              </w:tabs>
              <w:rPr>
                <w:rFonts w:ascii="Times New Roman" w:hAnsi="Times New Roman"/>
                <w:b/>
                <w:sz w:val="24"/>
                <w:szCs w:val="24"/>
              </w:rPr>
            </w:pPr>
          </w:p>
        </w:tc>
      </w:tr>
    </w:tbl>
    <w:p w:rsidR="008F7F63" w:rsidRPr="00FD04CA" w:rsidRDefault="008F7F63" w:rsidP="00FD04CA">
      <w:pPr>
        <w:pStyle w:val="a6"/>
        <w:tabs>
          <w:tab w:val="left" w:pos="3682"/>
        </w:tabs>
        <w:ind w:firstLine="567"/>
        <w:rPr>
          <w:rFonts w:ascii="Times New Roman" w:hAnsi="Times New Roman"/>
          <w:b/>
          <w:sz w:val="24"/>
          <w:szCs w:val="24"/>
        </w:rPr>
      </w:pPr>
    </w:p>
    <w:p w:rsidR="00FE7364" w:rsidRPr="00FD04CA" w:rsidRDefault="00FE7364" w:rsidP="00FD04CA">
      <w:pPr>
        <w:pStyle w:val="a6"/>
        <w:tabs>
          <w:tab w:val="left" w:pos="3682"/>
        </w:tabs>
        <w:ind w:firstLine="567"/>
        <w:jc w:val="center"/>
        <w:rPr>
          <w:rFonts w:ascii="Times New Roman" w:hAnsi="Times New Roman"/>
          <w:b/>
          <w:sz w:val="24"/>
          <w:szCs w:val="24"/>
        </w:rPr>
      </w:pPr>
      <w:r w:rsidRPr="00FD04CA">
        <w:rPr>
          <w:rFonts w:ascii="Times New Roman" w:hAnsi="Times New Roman"/>
          <w:b/>
          <w:sz w:val="24"/>
          <w:szCs w:val="24"/>
        </w:rPr>
        <w:t>Календарно-тематическое планирование</w:t>
      </w:r>
    </w:p>
    <w:p w:rsidR="00FE7364" w:rsidRPr="00FD04CA" w:rsidRDefault="00FE7364" w:rsidP="00FD04CA">
      <w:pPr>
        <w:pStyle w:val="a6"/>
        <w:tabs>
          <w:tab w:val="left" w:pos="3682"/>
        </w:tabs>
        <w:ind w:firstLine="567"/>
        <w:rPr>
          <w:rFonts w:ascii="Times New Roman" w:hAnsi="Times New Roman"/>
          <w:b/>
          <w:sz w:val="24"/>
          <w:szCs w:val="24"/>
        </w:rPr>
      </w:pPr>
    </w:p>
    <w:p w:rsidR="00FE7364" w:rsidRPr="00FD04CA" w:rsidRDefault="00FE7364" w:rsidP="00FD04CA">
      <w:pPr>
        <w:pStyle w:val="a6"/>
        <w:tabs>
          <w:tab w:val="left" w:pos="3682"/>
        </w:tabs>
        <w:ind w:firstLine="567"/>
        <w:rPr>
          <w:rFonts w:ascii="Times New Roman" w:hAnsi="Times New Roman"/>
          <w:b/>
          <w:sz w:val="24"/>
          <w:szCs w:val="24"/>
        </w:rPr>
      </w:pPr>
    </w:p>
    <w:tbl>
      <w:tblPr>
        <w:tblW w:w="160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3"/>
        <w:gridCol w:w="833"/>
        <w:gridCol w:w="923"/>
        <w:gridCol w:w="1752"/>
        <w:gridCol w:w="1580"/>
        <w:gridCol w:w="4252"/>
        <w:gridCol w:w="1418"/>
        <w:gridCol w:w="1276"/>
        <w:gridCol w:w="1182"/>
        <w:gridCol w:w="2274"/>
        <w:gridCol w:w="15"/>
      </w:tblGrid>
      <w:tr w:rsidR="00FD04CA" w:rsidRPr="00FD04CA" w:rsidTr="001A3612">
        <w:trPr>
          <w:gridAfter w:val="1"/>
          <w:wAfter w:w="15" w:type="dxa"/>
        </w:trPr>
        <w:tc>
          <w:tcPr>
            <w:tcW w:w="583" w:type="dxa"/>
          </w:tcPr>
          <w:p w:rsidR="00FE7364" w:rsidRPr="00FD04CA" w:rsidRDefault="00FE7364" w:rsidP="00FD04CA">
            <w:pPr>
              <w:adjustRightInd w:val="0"/>
              <w:ind w:left="-142"/>
              <w:jc w:val="both"/>
              <w:rPr>
                <w:b/>
                <w:i/>
              </w:rPr>
            </w:pPr>
            <w:r w:rsidRPr="00FD04CA">
              <w:rPr>
                <w:b/>
                <w:i/>
              </w:rPr>
              <w:t>№</w:t>
            </w:r>
          </w:p>
          <w:p w:rsidR="00FE7364" w:rsidRPr="00FD04CA" w:rsidRDefault="00FE7364" w:rsidP="00FD04CA">
            <w:pPr>
              <w:adjustRightInd w:val="0"/>
              <w:jc w:val="both"/>
              <w:rPr>
                <w:b/>
                <w:i/>
              </w:rPr>
            </w:pPr>
          </w:p>
        </w:tc>
        <w:tc>
          <w:tcPr>
            <w:tcW w:w="833" w:type="dxa"/>
          </w:tcPr>
          <w:p w:rsidR="00FE7364" w:rsidRPr="00FD04CA" w:rsidRDefault="00FE7364" w:rsidP="00FD04CA">
            <w:pPr>
              <w:adjustRightInd w:val="0"/>
              <w:jc w:val="both"/>
              <w:rPr>
                <w:b/>
                <w:i/>
              </w:rPr>
            </w:pPr>
            <w:r w:rsidRPr="00FD04CA">
              <w:rPr>
                <w:b/>
                <w:i/>
              </w:rPr>
              <w:t>Дата по плану</w:t>
            </w:r>
          </w:p>
        </w:tc>
        <w:tc>
          <w:tcPr>
            <w:tcW w:w="923" w:type="dxa"/>
          </w:tcPr>
          <w:p w:rsidR="00FE7364" w:rsidRPr="00FD04CA" w:rsidRDefault="00FE7364" w:rsidP="00FD04CA">
            <w:pPr>
              <w:adjustRightInd w:val="0"/>
              <w:jc w:val="both"/>
              <w:rPr>
                <w:b/>
                <w:i/>
              </w:rPr>
            </w:pPr>
            <w:r w:rsidRPr="00FD04CA">
              <w:rPr>
                <w:b/>
                <w:i/>
              </w:rPr>
              <w:t>Дата по факту</w:t>
            </w:r>
          </w:p>
        </w:tc>
        <w:tc>
          <w:tcPr>
            <w:tcW w:w="1752" w:type="dxa"/>
          </w:tcPr>
          <w:p w:rsidR="00FE7364" w:rsidRPr="00FD04CA" w:rsidRDefault="00FE7364" w:rsidP="00FD04CA">
            <w:pPr>
              <w:adjustRightInd w:val="0"/>
              <w:jc w:val="both"/>
              <w:rPr>
                <w:b/>
                <w:i/>
              </w:rPr>
            </w:pPr>
            <w:r w:rsidRPr="00FD04CA">
              <w:rPr>
                <w:b/>
                <w:i/>
              </w:rPr>
              <w:t>Тема урока</w:t>
            </w:r>
          </w:p>
        </w:tc>
        <w:tc>
          <w:tcPr>
            <w:tcW w:w="1580" w:type="dxa"/>
          </w:tcPr>
          <w:p w:rsidR="00FE7364" w:rsidRPr="00FD04CA" w:rsidRDefault="00FE7364" w:rsidP="00FD04CA">
            <w:pPr>
              <w:pStyle w:val="af2"/>
              <w:widowControl w:val="0"/>
              <w:spacing w:after="0"/>
              <w:ind w:left="0"/>
              <w:jc w:val="both"/>
              <w:rPr>
                <w:lang w:val="ru-RU" w:eastAsia="ru-RU"/>
              </w:rPr>
            </w:pPr>
            <w:r w:rsidRPr="00FD04CA">
              <w:rPr>
                <w:b/>
                <w:i/>
                <w:lang w:val="ru-RU" w:eastAsia="ru-RU"/>
              </w:rPr>
              <w:t>Вид занятия</w:t>
            </w:r>
            <w:r w:rsidRPr="00FD04CA">
              <w:rPr>
                <w:lang w:val="ru-RU" w:eastAsia="ru-RU"/>
              </w:rPr>
              <w:t xml:space="preserve"> </w:t>
            </w:r>
          </w:p>
          <w:p w:rsidR="00FE7364" w:rsidRPr="00FD04CA" w:rsidRDefault="00FE7364" w:rsidP="00FD04CA">
            <w:pPr>
              <w:pStyle w:val="af2"/>
              <w:widowControl w:val="0"/>
              <w:spacing w:after="0"/>
              <w:ind w:left="0"/>
              <w:jc w:val="both"/>
              <w:rPr>
                <w:b/>
                <w:i/>
                <w:lang w:val="ru-RU" w:eastAsia="ru-RU"/>
              </w:rPr>
            </w:pPr>
            <w:r w:rsidRPr="00FD04CA">
              <w:rPr>
                <w:b/>
                <w:i/>
                <w:lang w:val="ru-RU" w:eastAsia="ru-RU"/>
              </w:rPr>
              <w:t>практическая</w:t>
            </w:r>
          </w:p>
          <w:p w:rsidR="00FE7364" w:rsidRPr="00FD04CA" w:rsidRDefault="00FE7364" w:rsidP="00FD04CA">
            <w:pPr>
              <w:pStyle w:val="af2"/>
              <w:widowControl w:val="0"/>
              <w:spacing w:after="0"/>
              <w:ind w:left="0"/>
              <w:jc w:val="both"/>
              <w:rPr>
                <w:b/>
                <w:i/>
                <w:lang w:val="ru-RU" w:eastAsia="ru-RU"/>
              </w:rPr>
            </w:pPr>
            <w:r w:rsidRPr="00FD04CA">
              <w:rPr>
                <w:b/>
                <w:i/>
                <w:lang w:val="ru-RU" w:eastAsia="ru-RU"/>
              </w:rPr>
              <w:t>часть  ( р/р, пр.р, л.р.)</w:t>
            </w:r>
          </w:p>
          <w:p w:rsidR="00FE7364" w:rsidRPr="00FD04CA" w:rsidRDefault="00FE7364" w:rsidP="00FD04CA">
            <w:pPr>
              <w:adjustRightInd w:val="0"/>
              <w:jc w:val="both"/>
              <w:rPr>
                <w:b/>
                <w:i/>
              </w:rPr>
            </w:pPr>
          </w:p>
        </w:tc>
        <w:tc>
          <w:tcPr>
            <w:tcW w:w="4252" w:type="dxa"/>
          </w:tcPr>
          <w:p w:rsidR="00FE7364" w:rsidRPr="00FD04CA" w:rsidRDefault="00FE7364" w:rsidP="00FD04CA">
            <w:pPr>
              <w:adjustRightInd w:val="0"/>
              <w:jc w:val="both"/>
              <w:rPr>
                <w:b/>
                <w:i/>
              </w:rPr>
            </w:pPr>
            <w:r w:rsidRPr="00FD04CA">
              <w:rPr>
                <w:b/>
                <w:i/>
              </w:rPr>
              <w:t>Элементы содержания</w:t>
            </w:r>
          </w:p>
        </w:tc>
        <w:tc>
          <w:tcPr>
            <w:tcW w:w="1418" w:type="dxa"/>
          </w:tcPr>
          <w:p w:rsidR="00FE7364" w:rsidRPr="00FD04CA" w:rsidRDefault="00FE7364" w:rsidP="00FD04CA">
            <w:pPr>
              <w:adjustRightInd w:val="0"/>
              <w:jc w:val="both"/>
              <w:rPr>
                <w:b/>
                <w:i/>
              </w:rPr>
            </w:pPr>
            <w:r w:rsidRPr="00FD04CA">
              <w:rPr>
                <w:b/>
                <w:i/>
              </w:rPr>
              <w:t>Домашнее задание</w:t>
            </w:r>
          </w:p>
        </w:tc>
        <w:tc>
          <w:tcPr>
            <w:tcW w:w="1276" w:type="dxa"/>
          </w:tcPr>
          <w:p w:rsidR="00FE7364" w:rsidRPr="00FD04CA" w:rsidRDefault="00FE7364" w:rsidP="00FD04CA">
            <w:pPr>
              <w:adjustRightInd w:val="0"/>
              <w:jc w:val="both"/>
              <w:rPr>
                <w:b/>
                <w:i/>
              </w:rPr>
            </w:pPr>
            <w:r w:rsidRPr="00FD04CA">
              <w:rPr>
                <w:b/>
                <w:i/>
              </w:rPr>
              <w:t>Корректировка домашнего задания</w:t>
            </w:r>
          </w:p>
        </w:tc>
        <w:tc>
          <w:tcPr>
            <w:tcW w:w="1182" w:type="dxa"/>
          </w:tcPr>
          <w:p w:rsidR="00FE7364" w:rsidRPr="00FD04CA" w:rsidRDefault="00FE7364" w:rsidP="00FD04CA">
            <w:pPr>
              <w:adjustRightInd w:val="0"/>
              <w:jc w:val="both"/>
              <w:rPr>
                <w:b/>
                <w:i/>
              </w:rPr>
            </w:pPr>
            <w:r w:rsidRPr="00FD04CA">
              <w:rPr>
                <w:b/>
                <w:i/>
              </w:rPr>
              <w:t>Подготовка к ГИА</w:t>
            </w:r>
          </w:p>
        </w:tc>
        <w:tc>
          <w:tcPr>
            <w:tcW w:w="2274" w:type="dxa"/>
          </w:tcPr>
          <w:p w:rsidR="00FE7364" w:rsidRPr="00FD04CA" w:rsidRDefault="00FE7364" w:rsidP="00FD04CA">
            <w:pPr>
              <w:adjustRightInd w:val="0"/>
              <w:jc w:val="both"/>
              <w:rPr>
                <w:b/>
                <w:i/>
              </w:rPr>
            </w:pPr>
            <w:r w:rsidRPr="00FD04CA">
              <w:rPr>
                <w:b/>
                <w:i/>
              </w:rPr>
              <w:t>Электронно – образовательные ресурсы (ЭОР)</w:t>
            </w:r>
          </w:p>
        </w:tc>
      </w:tr>
      <w:tr w:rsidR="001A3612" w:rsidRPr="00FD04CA" w:rsidTr="00F7163E">
        <w:trPr>
          <w:gridAfter w:val="1"/>
          <w:wAfter w:w="15" w:type="dxa"/>
        </w:trPr>
        <w:tc>
          <w:tcPr>
            <w:tcW w:w="16073" w:type="dxa"/>
            <w:gridSpan w:val="10"/>
          </w:tcPr>
          <w:p w:rsidR="001A3612" w:rsidRPr="00FD04CA" w:rsidRDefault="001A3612" w:rsidP="001A3612">
            <w:pPr>
              <w:tabs>
                <w:tab w:val="left" w:pos="12903"/>
              </w:tabs>
              <w:adjustRightInd w:val="0"/>
              <w:jc w:val="both"/>
              <w:rPr>
                <w:b/>
              </w:rPr>
            </w:pPr>
            <w:r w:rsidRPr="00FD04CA">
              <w:rPr>
                <w:b/>
              </w:rPr>
              <w:t>название раздела (количество часов)</w:t>
            </w:r>
            <w:r>
              <w:rPr>
                <w:b/>
              </w:rPr>
              <w:t xml:space="preserve"> – «</w:t>
            </w:r>
            <w:r w:rsidRPr="00FD04CA">
              <w:t>Биология — наука о живой природе</w:t>
            </w:r>
            <w:r>
              <w:t>»</w:t>
            </w:r>
            <w:r w:rsidRPr="00FD04CA">
              <w:t xml:space="preserve"> – 4 ч</w:t>
            </w:r>
          </w:p>
          <w:p w:rsidR="001A3612" w:rsidRPr="00FD04CA" w:rsidRDefault="001A3612" w:rsidP="001A3612">
            <w:pPr>
              <w:adjustRightInd w:val="0"/>
              <w:jc w:val="both"/>
              <w:rPr>
                <w:b/>
                <w:i/>
              </w:rPr>
            </w:pPr>
            <w:r w:rsidRPr="00FD04CA">
              <w:rPr>
                <w:b/>
                <w:i/>
              </w:rPr>
              <w:t>Планируемые  результаты:</w:t>
            </w:r>
          </w:p>
          <w:p w:rsidR="001A3612" w:rsidRPr="00FD04CA" w:rsidRDefault="001A3612" w:rsidP="001A3612">
            <w:pPr>
              <w:shd w:val="clear" w:color="auto" w:fill="FFFFFF"/>
            </w:pPr>
            <w:r w:rsidRPr="00FD04CA">
              <w:rPr>
                <w:b/>
              </w:rPr>
              <w:t>Предметные:</w:t>
            </w:r>
            <w:r w:rsidRPr="00FD04CA">
              <w:t xml:space="preserve"> — характеризовать биологию как науку о живой природе; называть признаки живого, сравнивать объекты живой и неживой природы; </w:t>
            </w:r>
          </w:p>
          <w:p w:rsidR="001A3612" w:rsidRPr="00FD04CA" w:rsidRDefault="001A3612" w:rsidP="001A3612">
            <w:pPr>
              <w:adjustRightInd w:val="0"/>
              <w:jc w:val="both"/>
            </w:pPr>
            <w:r w:rsidRPr="00FD04CA">
              <w:t>— перечислять источники биологических знаний; характеризовать значение биологических знаний для с</w:t>
            </w:r>
            <w:r>
              <w:t>овременного человека.</w:t>
            </w:r>
          </w:p>
          <w:p w:rsidR="001A3612" w:rsidRPr="00FD04CA" w:rsidRDefault="001A3612" w:rsidP="001A3612">
            <w:pPr>
              <w:shd w:val="clear" w:color="auto" w:fill="FFFFFF"/>
            </w:pPr>
            <w:r w:rsidRPr="00E16F89">
              <w:rPr>
                <w:b/>
              </w:rPr>
              <w:t>Метапредметные:</w:t>
            </w:r>
            <w:r w:rsidRPr="00FD04CA">
              <w:t xml:space="preserve"> — выявлять и характеризовать существенные признаки биологических объектов (явлений); </w:t>
            </w:r>
          </w:p>
          <w:p w:rsidR="001A3612" w:rsidRPr="00FD04CA" w:rsidRDefault="001A3612" w:rsidP="001A3612">
            <w:pPr>
              <w:shd w:val="clear" w:color="auto" w:fill="FFFFFF"/>
            </w:pPr>
            <w:r w:rsidRPr="00FD04CA">
              <w:t xml:space="preserve">—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 </w:t>
            </w:r>
          </w:p>
          <w:p w:rsidR="001A3612" w:rsidRPr="00FD04CA" w:rsidRDefault="001A3612" w:rsidP="001A3612">
            <w:pPr>
              <w:shd w:val="clear" w:color="auto" w:fill="FFFFFF"/>
            </w:pPr>
            <w:r w:rsidRPr="00FD04CA">
              <w:t xml:space="preserve">—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 </w:t>
            </w:r>
          </w:p>
          <w:p w:rsidR="001A3612" w:rsidRPr="00FD04CA" w:rsidRDefault="001A3612" w:rsidP="001A3612">
            <w:pPr>
              <w:adjustRightInd w:val="0"/>
              <w:jc w:val="both"/>
            </w:pPr>
            <w:r w:rsidRPr="00FD04CA">
              <w:t xml:space="preserve">— выявлять дефициты информации, данных, необходимых </w:t>
            </w:r>
            <w:r>
              <w:t>для решения поставленной задачи.</w:t>
            </w:r>
          </w:p>
          <w:p w:rsidR="001A3612" w:rsidRPr="00FD04CA" w:rsidRDefault="001A3612" w:rsidP="001A3612">
            <w:pPr>
              <w:shd w:val="clear" w:color="auto" w:fill="FFFFFF"/>
            </w:pPr>
            <w:r w:rsidRPr="00E16F89">
              <w:rPr>
                <w:b/>
              </w:rPr>
              <w:t>Личностные</w:t>
            </w:r>
            <w:r w:rsidRPr="00FD04CA">
              <w:t>:</w:t>
            </w:r>
            <w:r>
              <w:t xml:space="preserve"> </w:t>
            </w:r>
            <w:r w:rsidRPr="00FD04CA">
              <w:t>— отношение к биологии как к важной составляющей культуры, гордость за вклад российских и советских учёных в развит</w:t>
            </w:r>
            <w:r>
              <w:t>ие мировой биологической науки,</w:t>
            </w:r>
            <w:r w:rsidRPr="00FD04CA">
              <w:t xml:space="preserve"> готовность к конструктивной совместной деятельности при выполнении исследований и проектов, стремление к в</w:t>
            </w:r>
            <w:r>
              <w:t>заимопониманию и взаимопомощи,</w:t>
            </w:r>
            <w:r w:rsidRPr="00FD04CA">
              <w:t xml:space="preserve"> готовность оценивать поведение и поступки с позиции нравственных норм и норм экологической культуры; — понимание значимости нравственного аспекта деятельности человека в медицине и биоло</w:t>
            </w:r>
            <w:r>
              <w:t>гии,</w:t>
            </w:r>
            <w:r w:rsidRPr="00FD04CA">
              <w:t xml:space="preserve"> понимание роли биологии в формировании эстетической культуры личности. </w:t>
            </w:r>
          </w:p>
          <w:p w:rsidR="001A3612" w:rsidRPr="00FD04CA" w:rsidRDefault="001A3612" w:rsidP="001A3612">
            <w:pPr>
              <w:tabs>
                <w:tab w:val="left" w:pos="12903"/>
              </w:tabs>
              <w:adjustRightInd w:val="0"/>
              <w:jc w:val="both"/>
              <w:rPr>
                <w:b/>
              </w:rPr>
            </w:pPr>
          </w:p>
        </w:tc>
      </w:tr>
      <w:tr w:rsidR="001A3612" w:rsidRPr="00FC4543" w:rsidTr="001A3612">
        <w:trPr>
          <w:gridAfter w:val="1"/>
          <w:wAfter w:w="15" w:type="dxa"/>
        </w:trPr>
        <w:tc>
          <w:tcPr>
            <w:tcW w:w="583" w:type="dxa"/>
          </w:tcPr>
          <w:p w:rsidR="001A3612" w:rsidRPr="00FD04CA" w:rsidRDefault="001A3612" w:rsidP="001A3612">
            <w:pPr>
              <w:adjustRightInd w:val="0"/>
              <w:ind w:left="-142"/>
              <w:jc w:val="both"/>
              <w:rPr>
                <w:b/>
                <w:i/>
              </w:rPr>
            </w:pPr>
            <w:r w:rsidRPr="00FD04CA">
              <w:rPr>
                <w:b/>
                <w:i/>
              </w:rPr>
              <w:t>1</w:t>
            </w:r>
          </w:p>
        </w:tc>
        <w:tc>
          <w:tcPr>
            <w:tcW w:w="833" w:type="dxa"/>
          </w:tcPr>
          <w:p w:rsidR="001A3612" w:rsidRPr="00FD04CA" w:rsidRDefault="001A3612" w:rsidP="001A3612">
            <w:pPr>
              <w:adjustRightInd w:val="0"/>
              <w:jc w:val="both"/>
              <w:rPr>
                <w:b/>
                <w:i/>
              </w:rPr>
            </w:pPr>
          </w:p>
        </w:tc>
        <w:tc>
          <w:tcPr>
            <w:tcW w:w="923" w:type="dxa"/>
          </w:tcPr>
          <w:p w:rsidR="001A3612" w:rsidRPr="00FD04CA" w:rsidRDefault="001A3612" w:rsidP="001A3612">
            <w:pPr>
              <w:adjustRightInd w:val="0"/>
              <w:jc w:val="both"/>
              <w:rPr>
                <w:b/>
                <w:i/>
              </w:rPr>
            </w:pPr>
          </w:p>
        </w:tc>
        <w:tc>
          <w:tcPr>
            <w:tcW w:w="1752"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 xml:space="preserve">Понятие о жизни. Признаки живого. Объекты живой и </w:t>
            </w:r>
            <w:r w:rsidRPr="00FD04CA">
              <w:rPr>
                <w:rFonts w:ascii="Times New Roman" w:hAnsi="Times New Roman"/>
                <w:sz w:val="24"/>
                <w:szCs w:val="24"/>
              </w:rPr>
              <w:lastRenderedPageBreak/>
              <w:t>неживой природы. Живая и неживая природа.</w:t>
            </w:r>
          </w:p>
        </w:tc>
        <w:tc>
          <w:tcPr>
            <w:tcW w:w="1580" w:type="dxa"/>
          </w:tcPr>
          <w:p w:rsidR="001A3612" w:rsidRPr="00FD04CA" w:rsidRDefault="001A3612" w:rsidP="001A3612">
            <w:pPr>
              <w:pStyle w:val="af2"/>
              <w:widowControl w:val="0"/>
              <w:spacing w:after="0"/>
              <w:ind w:left="0"/>
              <w:jc w:val="both"/>
              <w:rPr>
                <w:b/>
                <w:i/>
                <w:lang w:val="ru-RU" w:eastAsia="ru-RU"/>
              </w:rPr>
            </w:pPr>
            <w:r w:rsidRPr="00FD04CA">
              <w:lastRenderedPageBreak/>
              <w:t>Тестирование;</w:t>
            </w:r>
          </w:p>
        </w:tc>
        <w:tc>
          <w:tcPr>
            <w:tcW w:w="4252" w:type="dxa"/>
          </w:tcPr>
          <w:p w:rsidR="001A3612" w:rsidRPr="00FD04CA" w:rsidRDefault="001A3612" w:rsidP="001A3612">
            <w:pPr>
              <w:adjustRightInd w:val="0"/>
              <w:jc w:val="both"/>
              <w:rPr>
                <w:b/>
                <w:i/>
              </w:rPr>
            </w:pPr>
            <w:r w:rsidRPr="00FD04CA">
              <w:t xml:space="preserve">Ознакомление с объектами изучения биологии, её разделами  </w:t>
            </w:r>
          </w:p>
        </w:tc>
        <w:tc>
          <w:tcPr>
            <w:tcW w:w="1418" w:type="dxa"/>
          </w:tcPr>
          <w:p w:rsidR="001A3612" w:rsidRPr="001A1ADD" w:rsidRDefault="001A3612" w:rsidP="001A3612">
            <w:pPr>
              <w:adjustRightInd w:val="0"/>
              <w:jc w:val="both"/>
              <w:rPr>
                <w:i/>
              </w:rPr>
            </w:pPr>
            <w:r w:rsidRPr="001A1ADD">
              <w:rPr>
                <w:i/>
              </w:rPr>
              <w:t>П.1, стр.4-7</w:t>
            </w:r>
          </w:p>
        </w:tc>
        <w:tc>
          <w:tcPr>
            <w:tcW w:w="1276" w:type="dxa"/>
          </w:tcPr>
          <w:p w:rsidR="001A3612" w:rsidRPr="00FD04CA" w:rsidRDefault="001A3612" w:rsidP="001A3612">
            <w:pPr>
              <w:adjustRightInd w:val="0"/>
              <w:jc w:val="both"/>
              <w:rPr>
                <w:b/>
                <w:i/>
              </w:rPr>
            </w:pPr>
          </w:p>
        </w:tc>
        <w:tc>
          <w:tcPr>
            <w:tcW w:w="1182" w:type="dxa"/>
          </w:tcPr>
          <w:p w:rsidR="001A3612" w:rsidRPr="00FD04CA" w:rsidRDefault="001A3612" w:rsidP="001A3612">
            <w:pPr>
              <w:adjustRightInd w:val="0"/>
              <w:jc w:val="both"/>
              <w:rPr>
                <w:b/>
                <w:i/>
              </w:rPr>
            </w:pPr>
            <w:r>
              <w:rPr>
                <w:b/>
                <w:i/>
              </w:rPr>
              <w:t>тест</w:t>
            </w:r>
          </w:p>
        </w:tc>
        <w:tc>
          <w:tcPr>
            <w:tcW w:w="2274" w:type="dxa"/>
          </w:tcPr>
          <w:p w:rsidR="001A3612" w:rsidRPr="00FD04CA" w:rsidRDefault="001A3612" w:rsidP="001A3612">
            <w:pPr>
              <w:adjustRightInd w:val="0"/>
              <w:jc w:val="both"/>
              <w:rPr>
                <w:b/>
                <w:i/>
                <w:lang w:val="en-US"/>
              </w:rPr>
            </w:pPr>
            <w:r w:rsidRPr="00FD04CA">
              <w:rPr>
                <w:lang w:val="en-US"/>
              </w:rPr>
              <w:t>https://interneturok.ru/subject/biology/class/5 http://www.ebio.ru/index-4.html https://www.youtube</w:t>
            </w:r>
            <w:r w:rsidRPr="00FD04CA">
              <w:rPr>
                <w:lang w:val="en-US"/>
              </w:rPr>
              <w:lastRenderedPageBreak/>
              <w:t>.com/playlist?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adjustRightInd w:val="0"/>
              <w:ind w:left="-142"/>
              <w:jc w:val="both"/>
              <w:rPr>
                <w:b/>
                <w:i/>
              </w:rPr>
            </w:pPr>
            <w:r w:rsidRPr="00FD04CA">
              <w:rPr>
                <w:b/>
                <w:i/>
              </w:rPr>
              <w:lastRenderedPageBreak/>
              <w:t>2</w:t>
            </w:r>
          </w:p>
        </w:tc>
        <w:tc>
          <w:tcPr>
            <w:tcW w:w="833" w:type="dxa"/>
          </w:tcPr>
          <w:p w:rsidR="001A3612" w:rsidRPr="00FD04CA" w:rsidRDefault="001A3612" w:rsidP="001A3612">
            <w:pPr>
              <w:adjustRightInd w:val="0"/>
              <w:jc w:val="both"/>
              <w:rPr>
                <w:b/>
                <w:i/>
                <w:lang w:val="en-US"/>
              </w:rPr>
            </w:pPr>
          </w:p>
        </w:tc>
        <w:tc>
          <w:tcPr>
            <w:tcW w:w="923" w:type="dxa"/>
          </w:tcPr>
          <w:p w:rsidR="001A3612" w:rsidRPr="00FD04CA" w:rsidRDefault="001A3612" w:rsidP="001A3612">
            <w:pPr>
              <w:adjustRightInd w:val="0"/>
              <w:jc w:val="both"/>
              <w:rPr>
                <w:b/>
                <w:i/>
                <w:lang w:val="en-US"/>
              </w:rPr>
            </w:pPr>
          </w:p>
        </w:tc>
        <w:tc>
          <w:tcPr>
            <w:tcW w:w="1752"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Биология — система наук о живой природе.Роль биологии в познании окружающего мира и практической деятельности современного человека</w:t>
            </w:r>
          </w:p>
        </w:tc>
        <w:tc>
          <w:tcPr>
            <w:tcW w:w="1580" w:type="dxa"/>
          </w:tcPr>
          <w:p w:rsidR="001A3612" w:rsidRPr="003B0278" w:rsidRDefault="001A3612" w:rsidP="001A3612">
            <w:pPr>
              <w:pStyle w:val="af2"/>
              <w:widowControl w:val="0"/>
              <w:spacing w:after="0"/>
              <w:ind w:left="0"/>
              <w:jc w:val="center"/>
              <w:rPr>
                <w:lang w:val="ru-RU" w:eastAsia="ru-RU"/>
              </w:rPr>
            </w:pPr>
            <w:r w:rsidRPr="003B0278">
              <w:rPr>
                <w:lang w:val="ru-RU" w:eastAsia="ru-RU"/>
              </w:rPr>
              <w:t>Контрольная работа</w:t>
            </w:r>
          </w:p>
        </w:tc>
        <w:tc>
          <w:tcPr>
            <w:tcW w:w="4252" w:type="dxa"/>
          </w:tcPr>
          <w:p w:rsidR="001A3612" w:rsidRPr="00FD04CA" w:rsidRDefault="001A3612" w:rsidP="001A3612">
            <w:pPr>
              <w:adjustRightInd w:val="0"/>
              <w:jc w:val="both"/>
              <w:rPr>
                <w:b/>
                <w:i/>
              </w:rPr>
            </w:pPr>
            <w:r w:rsidRPr="00FD04CA">
              <w:t xml:space="preserve">Ознакомление с объектами изучения биологии, её разделами; Применение биологических терминов и понятий: живые тела, биология, экология, цитология, анатомия, физиология и др.; Раскрытие роли биологии в практической деятельности людей, значения различных организмов в жизни человека  </w:t>
            </w:r>
          </w:p>
        </w:tc>
        <w:tc>
          <w:tcPr>
            <w:tcW w:w="1418" w:type="dxa"/>
          </w:tcPr>
          <w:p w:rsidR="001A3612" w:rsidRPr="001A1ADD" w:rsidRDefault="001A3612" w:rsidP="001A3612">
            <w:pPr>
              <w:adjustRightInd w:val="0"/>
              <w:jc w:val="both"/>
              <w:rPr>
                <w:i/>
              </w:rPr>
            </w:pPr>
            <w:r w:rsidRPr="001A1ADD">
              <w:rPr>
                <w:i/>
              </w:rPr>
              <w:t>П.2, стр.8-11, вопросы</w:t>
            </w:r>
          </w:p>
        </w:tc>
        <w:tc>
          <w:tcPr>
            <w:tcW w:w="1276" w:type="dxa"/>
          </w:tcPr>
          <w:p w:rsidR="001A3612" w:rsidRPr="00FD04CA" w:rsidRDefault="001A3612" w:rsidP="001A3612">
            <w:pPr>
              <w:adjustRightInd w:val="0"/>
              <w:jc w:val="both"/>
              <w:rPr>
                <w:b/>
                <w:i/>
              </w:rPr>
            </w:pPr>
          </w:p>
        </w:tc>
        <w:tc>
          <w:tcPr>
            <w:tcW w:w="1182" w:type="dxa"/>
          </w:tcPr>
          <w:p w:rsidR="001A3612" w:rsidRPr="00FD04CA" w:rsidRDefault="001A3612" w:rsidP="001A3612">
            <w:pPr>
              <w:adjustRightInd w:val="0"/>
              <w:jc w:val="both"/>
              <w:rPr>
                <w:b/>
                <w:i/>
              </w:rPr>
            </w:pPr>
          </w:p>
        </w:tc>
        <w:tc>
          <w:tcPr>
            <w:tcW w:w="2274" w:type="dxa"/>
          </w:tcPr>
          <w:p w:rsidR="001A3612" w:rsidRPr="00FD04CA" w:rsidRDefault="001A3612" w:rsidP="001A3612">
            <w:pPr>
              <w:adjustRightInd w:val="0"/>
              <w:jc w:val="both"/>
              <w:rPr>
                <w:b/>
                <w:i/>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adjustRightInd w:val="0"/>
              <w:ind w:left="-142"/>
              <w:jc w:val="both"/>
              <w:rPr>
                <w:b/>
                <w:i/>
              </w:rPr>
            </w:pPr>
            <w:r w:rsidRPr="00FD04CA">
              <w:rPr>
                <w:b/>
                <w:i/>
              </w:rPr>
              <w:t>3</w:t>
            </w:r>
          </w:p>
        </w:tc>
        <w:tc>
          <w:tcPr>
            <w:tcW w:w="833" w:type="dxa"/>
          </w:tcPr>
          <w:p w:rsidR="001A3612" w:rsidRPr="00FD04CA" w:rsidRDefault="001A3612" w:rsidP="001A3612">
            <w:pPr>
              <w:adjustRightInd w:val="0"/>
              <w:jc w:val="both"/>
              <w:rPr>
                <w:b/>
                <w:i/>
                <w:lang w:val="en-US"/>
              </w:rPr>
            </w:pPr>
          </w:p>
        </w:tc>
        <w:tc>
          <w:tcPr>
            <w:tcW w:w="923" w:type="dxa"/>
          </w:tcPr>
          <w:p w:rsidR="001A3612" w:rsidRPr="00FD04CA" w:rsidRDefault="001A3612" w:rsidP="001A3612">
            <w:pPr>
              <w:adjustRightInd w:val="0"/>
              <w:jc w:val="both"/>
              <w:rPr>
                <w:b/>
                <w:i/>
                <w:lang w:val="en-US"/>
              </w:rPr>
            </w:pPr>
          </w:p>
        </w:tc>
        <w:tc>
          <w:tcPr>
            <w:tcW w:w="1752"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Как работают в кабинете биологии и лаборатории</w:t>
            </w:r>
          </w:p>
        </w:tc>
        <w:tc>
          <w:tcPr>
            <w:tcW w:w="1580" w:type="dxa"/>
          </w:tcPr>
          <w:p w:rsidR="001A3612" w:rsidRPr="003B0278" w:rsidRDefault="001A3612" w:rsidP="001A3612">
            <w:pPr>
              <w:pStyle w:val="af2"/>
              <w:widowControl w:val="0"/>
              <w:spacing w:after="0"/>
              <w:ind w:left="0"/>
              <w:jc w:val="center"/>
              <w:rPr>
                <w:lang w:val="ru-RU" w:eastAsia="ru-RU"/>
              </w:rPr>
            </w:pPr>
            <w:r w:rsidRPr="003B0278">
              <w:rPr>
                <w:lang w:val="ru-RU" w:eastAsia="ru-RU"/>
              </w:rPr>
              <w:t>Тестирование</w:t>
            </w:r>
          </w:p>
        </w:tc>
        <w:tc>
          <w:tcPr>
            <w:tcW w:w="4252" w:type="dxa"/>
          </w:tcPr>
          <w:p w:rsidR="001A3612" w:rsidRPr="00FD04CA" w:rsidRDefault="001A3612" w:rsidP="001A3612">
            <w:pPr>
              <w:adjustRightInd w:val="0"/>
              <w:jc w:val="both"/>
              <w:rPr>
                <w:b/>
                <w:i/>
              </w:rPr>
            </w:pPr>
            <w:r w:rsidRPr="00FD04CA">
              <w:t xml:space="preserve"> Ознакомление с правилами работы с биологическим оборудованием в кабинете</w:t>
            </w:r>
          </w:p>
        </w:tc>
        <w:tc>
          <w:tcPr>
            <w:tcW w:w="1418" w:type="dxa"/>
          </w:tcPr>
          <w:p w:rsidR="001A3612" w:rsidRPr="001A1ADD" w:rsidRDefault="001A3612" w:rsidP="001A3612">
            <w:pPr>
              <w:adjustRightInd w:val="0"/>
              <w:jc w:val="both"/>
              <w:rPr>
                <w:i/>
              </w:rPr>
            </w:pPr>
            <w:r w:rsidRPr="001A1ADD">
              <w:rPr>
                <w:i/>
              </w:rPr>
              <w:t>Записи в тетради</w:t>
            </w:r>
          </w:p>
        </w:tc>
        <w:tc>
          <w:tcPr>
            <w:tcW w:w="1276" w:type="dxa"/>
          </w:tcPr>
          <w:p w:rsidR="001A3612" w:rsidRPr="00FD04CA" w:rsidRDefault="001A3612" w:rsidP="001A3612">
            <w:pPr>
              <w:adjustRightInd w:val="0"/>
              <w:jc w:val="both"/>
              <w:rPr>
                <w:b/>
                <w:i/>
              </w:rPr>
            </w:pPr>
          </w:p>
        </w:tc>
        <w:tc>
          <w:tcPr>
            <w:tcW w:w="1182" w:type="dxa"/>
          </w:tcPr>
          <w:p w:rsidR="001A3612" w:rsidRPr="00FD04CA" w:rsidRDefault="001A3612" w:rsidP="001A3612">
            <w:pPr>
              <w:adjustRightInd w:val="0"/>
              <w:jc w:val="both"/>
              <w:rPr>
                <w:b/>
                <w:i/>
              </w:rPr>
            </w:pPr>
            <w:r>
              <w:rPr>
                <w:b/>
                <w:i/>
              </w:rPr>
              <w:t>тест</w:t>
            </w:r>
          </w:p>
        </w:tc>
        <w:tc>
          <w:tcPr>
            <w:tcW w:w="2274" w:type="dxa"/>
          </w:tcPr>
          <w:p w:rsidR="001A3612" w:rsidRPr="00FD04CA" w:rsidRDefault="001A3612" w:rsidP="001A3612">
            <w:pPr>
              <w:adjustRightInd w:val="0"/>
              <w:jc w:val="both"/>
              <w:rPr>
                <w:b/>
                <w:i/>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adjustRightInd w:val="0"/>
              <w:ind w:left="-142"/>
              <w:jc w:val="both"/>
              <w:rPr>
                <w:b/>
                <w:i/>
              </w:rPr>
            </w:pPr>
            <w:r w:rsidRPr="00FD04CA">
              <w:rPr>
                <w:b/>
                <w:i/>
              </w:rPr>
              <w:t>4</w:t>
            </w:r>
          </w:p>
        </w:tc>
        <w:tc>
          <w:tcPr>
            <w:tcW w:w="833" w:type="dxa"/>
          </w:tcPr>
          <w:p w:rsidR="001A3612" w:rsidRPr="00FD04CA" w:rsidRDefault="001A3612" w:rsidP="001A3612">
            <w:pPr>
              <w:adjustRightInd w:val="0"/>
              <w:jc w:val="both"/>
              <w:rPr>
                <w:b/>
                <w:i/>
                <w:lang w:val="en-US"/>
              </w:rPr>
            </w:pPr>
          </w:p>
        </w:tc>
        <w:tc>
          <w:tcPr>
            <w:tcW w:w="923" w:type="dxa"/>
          </w:tcPr>
          <w:p w:rsidR="001A3612" w:rsidRPr="00FD04CA" w:rsidRDefault="001A3612" w:rsidP="001A3612">
            <w:pPr>
              <w:adjustRightInd w:val="0"/>
              <w:jc w:val="both"/>
              <w:rPr>
                <w:b/>
                <w:i/>
                <w:lang w:val="en-US"/>
              </w:rPr>
            </w:pPr>
          </w:p>
        </w:tc>
        <w:tc>
          <w:tcPr>
            <w:tcW w:w="1752"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Источники биологических знаний</w:t>
            </w:r>
          </w:p>
        </w:tc>
        <w:tc>
          <w:tcPr>
            <w:tcW w:w="1580" w:type="dxa"/>
          </w:tcPr>
          <w:p w:rsidR="001A3612" w:rsidRPr="003B0278" w:rsidRDefault="001A3612" w:rsidP="001A3612">
            <w:pPr>
              <w:pStyle w:val="af2"/>
              <w:widowControl w:val="0"/>
              <w:spacing w:after="0"/>
              <w:ind w:left="0"/>
              <w:jc w:val="center"/>
              <w:rPr>
                <w:lang w:val="ru-RU" w:eastAsia="ru-RU"/>
              </w:rPr>
            </w:pPr>
            <w:r w:rsidRPr="003B0278">
              <w:rPr>
                <w:lang w:val="ru-RU" w:eastAsia="ru-RU"/>
              </w:rPr>
              <w:t>Контрольная работа</w:t>
            </w:r>
          </w:p>
        </w:tc>
        <w:tc>
          <w:tcPr>
            <w:tcW w:w="4252" w:type="dxa"/>
          </w:tcPr>
          <w:p w:rsidR="001A3612" w:rsidRPr="00FD04CA" w:rsidRDefault="001A3612" w:rsidP="001A3612">
            <w:pPr>
              <w:adjustRightInd w:val="0"/>
              <w:jc w:val="both"/>
              <w:rPr>
                <w:b/>
                <w:i/>
              </w:rPr>
            </w:pPr>
            <w:r w:rsidRPr="00FD04CA">
              <w:t xml:space="preserve">  Обоснование правил поведения в природе</w:t>
            </w:r>
          </w:p>
        </w:tc>
        <w:tc>
          <w:tcPr>
            <w:tcW w:w="1418" w:type="dxa"/>
          </w:tcPr>
          <w:p w:rsidR="001A3612" w:rsidRPr="001A1ADD" w:rsidRDefault="001A3612" w:rsidP="001A3612">
            <w:pPr>
              <w:adjustRightInd w:val="0"/>
              <w:jc w:val="both"/>
              <w:rPr>
                <w:i/>
              </w:rPr>
            </w:pPr>
            <w:r w:rsidRPr="001A1ADD">
              <w:rPr>
                <w:i/>
              </w:rPr>
              <w:t>Записи в тетради</w:t>
            </w:r>
          </w:p>
        </w:tc>
        <w:tc>
          <w:tcPr>
            <w:tcW w:w="1276" w:type="dxa"/>
          </w:tcPr>
          <w:p w:rsidR="001A3612" w:rsidRPr="00FD04CA" w:rsidRDefault="001A3612" w:rsidP="001A3612">
            <w:pPr>
              <w:adjustRightInd w:val="0"/>
              <w:jc w:val="both"/>
              <w:rPr>
                <w:b/>
                <w:i/>
              </w:rPr>
            </w:pPr>
          </w:p>
        </w:tc>
        <w:tc>
          <w:tcPr>
            <w:tcW w:w="1182" w:type="dxa"/>
          </w:tcPr>
          <w:p w:rsidR="001A3612" w:rsidRPr="00FD04CA" w:rsidRDefault="001A3612" w:rsidP="001A3612">
            <w:pPr>
              <w:adjustRightInd w:val="0"/>
              <w:jc w:val="both"/>
              <w:rPr>
                <w:b/>
                <w:i/>
              </w:rPr>
            </w:pPr>
          </w:p>
        </w:tc>
        <w:tc>
          <w:tcPr>
            <w:tcW w:w="2274" w:type="dxa"/>
          </w:tcPr>
          <w:p w:rsidR="001A3612" w:rsidRPr="00FD04CA" w:rsidRDefault="001A3612" w:rsidP="001A3612">
            <w:pPr>
              <w:adjustRightInd w:val="0"/>
              <w:jc w:val="both"/>
              <w:rPr>
                <w:b/>
                <w:i/>
                <w:lang w:val="en-US"/>
              </w:rPr>
            </w:pPr>
            <w:r w:rsidRPr="00FD04CA">
              <w:rPr>
                <w:lang w:val="en-US"/>
              </w:rPr>
              <w:t>https://interneturok.ru/subject/biology/class/5 http://www.ebio.ru/index-4.html https://www.youtube.com/playlist? list=PLvtJKssE5NrjhRuAnMLezrKtGIIQDjD6</w:t>
            </w:r>
          </w:p>
        </w:tc>
      </w:tr>
      <w:tr w:rsidR="001A3612" w:rsidRPr="00FD04CA" w:rsidTr="00C76606">
        <w:tc>
          <w:tcPr>
            <w:tcW w:w="16088" w:type="dxa"/>
            <w:gridSpan w:val="11"/>
          </w:tcPr>
          <w:p w:rsidR="001A3612" w:rsidRPr="001A1ADD" w:rsidRDefault="001A3612" w:rsidP="001A3612">
            <w:pPr>
              <w:tabs>
                <w:tab w:val="left" w:pos="12903"/>
              </w:tabs>
              <w:adjustRightInd w:val="0"/>
              <w:jc w:val="both"/>
            </w:pPr>
            <w:r w:rsidRPr="001A1ADD">
              <w:lastRenderedPageBreak/>
              <w:t>название раздела (количество часов)- «Методы изучения живой природы» – 6 ч</w:t>
            </w:r>
          </w:p>
          <w:p w:rsidR="001A3612" w:rsidRPr="001A1ADD" w:rsidRDefault="001A3612" w:rsidP="001A3612">
            <w:pPr>
              <w:adjustRightInd w:val="0"/>
              <w:jc w:val="both"/>
              <w:rPr>
                <w:i/>
              </w:rPr>
            </w:pPr>
            <w:r w:rsidRPr="001A1ADD">
              <w:rPr>
                <w:i/>
              </w:rPr>
              <w:t>Планируемые  результаты:</w:t>
            </w:r>
          </w:p>
          <w:p w:rsidR="001A3612" w:rsidRPr="001A1ADD" w:rsidRDefault="001A3612" w:rsidP="001A3612">
            <w:pPr>
              <w:shd w:val="clear" w:color="auto" w:fill="FFFFFF"/>
            </w:pPr>
            <w:r w:rsidRPr="001A1ADD">
              <w:t xml:space="preserve">Предметные: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w:t>
            </w:r>
          </w:p>
          <w:p w:rsidR="001A3612" w:rsidRPr="001A1ADD" w:rsidRDefault="001A3612" w:rsidP="001A3612">
            <w:pPr>
              <w:adjustRightInd w:val="0"/>
              <w:jc w:val="both"/>
            </w:pPr>
            <w:r w:rsidRPr="001A1ADD">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A3612" w:rsidRPr="001A1ADD" w:rsidRDefault="001A3612" w:rsidP="001A3612">
            <w:pPr>
              <w:shd w:val="clear" w:color="auto" w:fill="FFFFFF"/>
            </w:pPr>
            <w:r w:rsidRPr="001A1ADD">
              <w:t xml:space="preserve">Метапредметные: —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1A3612" w:rsidRPr="001A1ADD" w:rsidRDefault="001A3612" w:rsidP="001A3612">
            <w:pPr>
              <w:shd w:val="clear" w:color="auto" w:fill="FFFFFF"/>
            </w:pPr>
            <w:r w:rsidRPr="001A1ADD">
              <w:t xml:space="preserve">—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 </w:t>
            </w:r>
          </w:p>
          <w:p w:rsidR="001A3612" w:rsidRPr="001A1ADD" w:rsidRDefault="001A3612" w:rsidP="001A3612">
            <w:pPr>
              <w:adjustRightInd w:val="0"/>
              <w:jc w:val="both"/>
            </w:pPr>
          </w:p>
          <w:p w:rsidR="001A3612" w:rsidRPr="001A1ADD" w:rsidRDefault="001A3612" w:rsidP="001A3612">
            <w:pPr>
              <w:shd w:val="clear" w:color="auto" w:fill="FFFFFF"/>
            </w:pPr>
            <w:r w:rsidRPr="001A1ADD">
              <w:t>Личностные: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 — понимание роли биологической науки в формировании научного мировоззрения; — развитие научной любознательности, интереса к биологической науке, навыков исследовательской деятельности.</w:t>
            </w:r>
          </w:p>
          <w:p w:rsidR="001A3612" w:rsidRPr="001A1ADD" w:rsidRDefault="001A3612" w:rsidP="001A3612">
            <w:pPr>
              <w:jc w:val="both"/>
            </w:pP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5</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Научные методы изучения живой природы</w:t>
            </w:r>
          </w:p>
        </w:tc>
        <w:tc>
          <w:tcPr>
            <w:tcW w:w="1580"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 xml:space="preserve"> Практическая работа</w:t>
            </w:r>
          </w:p>
        </w:tc>
        <w:tc>
          <w:tcPr>
            <w:tcW w:w="4252" w:type="dxa"/>
          </w:tcPr>
          <w:p w:rsidR="001A3612" w:rsidRPr="00FD04CA" w:rsidRDefault="001A3612" w:rsidP="001A3612">
            <w:r w:rsidRPr="00FD04CA">
              <w:t>Ознакомление с методами биологической науки: наблюдение, эксперимент, классификация, измерение и описывание</w:t>
            </w:r>
          </w:p>
        </w:tc>
        <w:tc>
          <w:tcPr>
            <w:tcW w:w="1418" w:type="dxa"/>
          </w:tcPr>
          <w:p w:rsidR="001A3612" w:rsidRPr="001A1ADD" w:rsidRDefault="001A3612" w:rsidP="001A3612">
            <w:pPr>
              <w:jc w:val="both"/>
            </w:pPr>
            <w:r w:rsidRPr="001A1ADD">
              <w:t>П.3, стр.12-15</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6</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Увеличительные приборы: лупы и микроскопа. Правила работы с увеличительными приборами</w:t>
            </w:r>
          </w:p>
        </w:tc>
        <w:tc>
          <w:tcPr>
            <w:tcW w:w="1580"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 xml:space="preserve"> Практическая работа</w:t>
            </w:r>
          </w:p>
        </w:tc>
        <w:tc>
          <w:tcPr>
            <w:tcW w:w="4252" w:type="dxa"/>
          </w:tcPr>
          <w:p w:rsidR="001A3612" w:rsidRPr="00FD04CA" w:rsidRDefault="001A3612" w:rsidP="001A3612">
            <w:r w:rsidRPr="00FD04CA">
              <w:t xml:space="preserve">  Ознакомление с правилами работы с увеличительными приборами;    </w:t>
            </w:r>
          </w:p>
        </w:tc>
        <w:tc>
          <w:tcPr>
            <w:tcW w:w="1418" w:type="dxa"/>
          </w:tcPr>
          <w:p w:rsidR="001A3612" w:rsidRPr="001A1ADD" w:rsidRDefault="001A3612" w:rsidP="001A3612">
            <w:pPr>
              <w:jc w:val="both"/>
            </w:pPr>
            <w:r w:rsidRPr="001A1ADD">
              <w:t>П.4, стр.16-18</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lastRenderedPageBreak/>
              <w:t>7</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Наблюдение и эксперимент как ведущие методы биологии</w:t>
            </w:r>
          </w:p>
        </w:tc>
        <w:tc>
          <w:tcPr>
            <w:tcW w:w="1580" w:type="dxa"/>
          </w:tcPr>
          <w:p w:rsidR="001A3612" w:rsidRPr="00FD04CA" w:rsidRDefault="001A3612" w:rsidP="001A3612">
            <w:pPr>
              <w:pStyle w:val="a6"/>
              <w:tabs>
                <w:tab w:val="left" w:pos="3682"/>
              </w:tabs>
              <w:rPr>
                <w:rFonts w:ascii="Times New Roman" w:hAnsi="Times New Roman"/>
                <w:b/>
                <w:sz w:val="24"/>
                <w:szCs w:val="24"/>
              </w:rPr>
            </w:pPr>
            <w:r w:rsidRPr="00FD04CA">
              <w:rPr>
                <w:rFonts w:ascii="Times New Roman" w:hAnsi="Times New Roman"/>
                <w:sz w:val="24"/>
                <w:szCs w:val="24"/>
              </w:rPr>
              <w:t xml:space="preserve"> Практическая работа</w:t>
            </w:r>
          </w:p>
        </w:tc>
        <w:tc>
          <w:tcPr>
            <w:tcW w:w="4252" w:type="dxa"/>
          </w:tcPr>
          <w:p w:rsidR="001A3612" w:rsidRPr="00FD04CA" w:rsidRDefault="001A3612" w:rsidP="001A3612">
            <w:r w:rsidRPr="00FD04CA">
              <w:t xml:space="preserve">  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w:t>
            </w:r>
          </w:p>
        </w:tc>
        <w:tc>
          <w:tcPr>
            <w:tcW w:w="1418" w:type="dxa"/>
          </w:tcPr>
          <w:p w:rsidR="001A3612" w:rsidRPr="001A1ADD" w:rsidRDefault="001A3612" w:rsidP="001A3612">
            <w:pPr>
              <w:jc w:val="both"/>
            </w:pPr>
            <w:r w:rsidRPr="001A1ADD">
              <w:t>Повтор.п.3-4</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8</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Метод описания в биологии (наглядный, словесный, схематический)</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Тестирование</w:t>
            </w:r>
          </w:p>
        </w:tc>
        <w:tc>
          <w:tcPr>
            <w:tcW w:w="4252" w:type="dxa"/>
          </w:tcPr>
          <w:p w:rsidR="001A3612" w:rsidRPr="00FD04CA" w:rsidRDefault="001A3612" w:rsidP="001A3612">
            <w:r w:rsidRPr="00FD04CA">
              <w:t xml:space="preserve">    Описание и интерпретация данных с целью обоснования выводов</w:t>
            </w:r>
          </w:p>
        </w:tc>
        <w:tc>
          <w:tcPr>
            <w:tcW w:w="1418" w:type="dxa"/>
          </w:tcPr>
          <w:p w:rsidR="001A3612" w:rsidRPr="001A1ADD" w:rsidRDefault="001A3612" w:rsidP="001A3612">
            <w:pPr>
              <w:jc w:val="both"/>
            </w:pPr>
            <w:r w:rsidRPr="001A1ADD">
              <w:t>П.5, стр.20-23</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9</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Метод измерения (инструменты измерения)</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Устный опрос</w:t>
            </w:r>
          </w:p>
        </w:tc>
        <w:tc>
          <w:tcPr>
            <w:tcW w:w="4252" w:type="dxa"/>
          </w:tcPr>
          <w:p w:rsidR="001A3612" w:rsidRPr="00FD04CA" w:rsidRDefault="001A3612" w:rsidP="001A3612">
            <w:r w:rsidRPr="00FD04CA">
              <w:t xml:space="preserve">  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 Описание и интерпретация данных с целью обоснования выводов;</w:t>
            </w:r>
          </w:p>
        </w:tc>
        <w:tc>
          <w:tcPr>
            <w:tcW w:w="1418" w:type="dxa"/>
          </w:tcPr>
          <w:p w:rsidR="001A3612" w:rsidRPr="001A1ADD" w:rsidRDefault="001A3612" w:rsidP="001A3612">
            <w:pPr>
              <w:jc w:val="both"/>
            </w:pPr>
            <w:r w:rsidRPr="001A1ADD">
              <w:t>П.5, стр.23-24</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10</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Метод классификации организмов, применение двойных названий организмов</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Контрольная работа</w:t>
            </w:r>
          </w:p>
        </w:tc>
        <w:tc>
          <w:tcPr>
            <w:tcW w:w="4252" w:type="dxa"/>
          </w:tcPr>
          <w:p w:rsidR="001A3612" w:rsidRPr="00FD04CA" w:rsidRDefault="001A3612" w:rsidP="001A3612">
            <w:r w:rsidRPr="00FD04CA">
              <w:t xml:space="preserve"> Описание и интерпретация данных с целью обоснования выводов;</w:t>
            </w:r>
          </w:p>
        </w:tc>
        <w:tc>
          <w:tcPr>
            <w:tcW w:w="1418" w:type="dxa"/>
          </w:tcPr>
          <w:p w:rsidR="001A3612" w:rsidRPr="001A1ADD" w:rsidRDefault="001A3612" w:rsidP="001A3612">
            <w:pPr>
              <w:jc w:val="both"/>
            </w:pPr>
            <w:r w:rsidRPr="001A1ADD">
              <w:t>Повтор.п.5</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 xml:space="preserve">https://interneturok.ru/subject/biology/class/5 http://www.ebio.ru/index-4.html https://www.youtube.com/playlist? </w:t>
            </w:r>
            <w:r w:rsidRPr="00FD04CA">
              <w:rPr>
                <w:lang w:val="en-US"/>
              </w:rPr>
              <w:lastRenderedPageBreak/>
              <w:t>list=PLvtJKssE5NrjhRuAnMLezrKtGIIQDjD6</w:t>
            </w:r>
          </w:p>
        </w:tc>
      </w:tr>
      <w:tr w:rsidR="001A3612" w:rsidRPr="00FD04CA" w:rsidTr="002424FA">
        <w:trPr>
          <w:gridAfter w:val="1"/>
          <w:wAfter w:w="15" w:type="dxa"/>
        </w:trPr>
        <w:tc>
          <w:tcPr>
            <w:tcW w:w="16073" w:type="dxa"/>
            <w:gridSpan w:val="10"/>
          </w:tcPr>
          <w:p w:rsidR="001A3612" w:rsidRPr="00FD04CA" w:rsidRDefault="001A3612" w:rsidP="001A3612">
            <w:pPr>
              <w:tabs>
                <w:tab w:val="left" w:pos="12903"/>
              </w:tabs>
              <w:adjustRightInd w:val="0"/>
              <w:jc w:val="both"/>
              <w:rPr>
                <w:b/>
              </w:rPr>
            </w:pPr>
            <w:r w:rsidRPr="00FD04CA">
              <w:rPr>
                <w:b/>
              </w:rPr>
              <w:lastRenderedPageBreak/>
              <w:t xml:space="preserve">название раздела (количество часов)- </w:t>
            </w:r>
            <w:r>
              <w:rPr>
                <w:b/>
              </w:rPr>
              <w:t>«</w:t>
            </w:r>
            <w:r w:rsidRPr="00FD04CA">
              <w:t>Организмы — тела живой природы</w:t>
            </w:r>
            <w:r>
              <w:t>»</w:t>
            </w:r>
            <w:r w:rsidRPr="00FD04CA">
              <w:t>– 7 ч</w:t>
            </w:r>
          </w:p>
          <w:p w:rsidR="001A3612" w:rsidRPr="00FD04CA" w:rsidRDefault="001A3612" w:rsidP="001A3612">
            <w:pPr>
              <w:adjustRightInd w:val="0"/>
              <w:jc w:val="both"/>
              <w:rPr>
                <w:b/>
                <w:i/>
              </w:rPr>
            </w:pPr>
            <w:r w:rsidRPr="00FD04CA">
              <w:rPr>
                <w:b/>
                <w:i/>
              </w:rPr>
              <w:t>Планируемые  результаты:</w:t>
            </w:r>
          </w:p>
          <w:p w:rsidR="001A3612" w:rsidRPr="00FD04CA" w:rsidRDefault="001A3612" w:rsidP="001A3612">
            <w:pPr>
              <w:shd w:val="clear" w:color="auto" w:fill="FFFFFF"/>
            </w:pPr>
            <w:r w:rsidRPr="00672476">
              <w:rPr>
                <w:b/>
              </w:rPr>
              <w:t>Предметные:</w:t>
            </w:r>
            <w:r w:rsidRPr="00FD04CA">
              <w:t xml:space="preserve">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A3612" w:rsidRPr="00FD04CA" w:rsidRDefault="001A3612" w:rsidP="001A3612">
            <w:pPr>
              <w:adjustRightInd w:val="0"/>
              <w:jc w:val="both"/>
            </w:pPr>
            <w:r w:rsidRPr="00FD04CA">
              <w:t xml:space="preserve"> —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A3612" w:rsidRPr="00FD04CA" w:rsidRDefault="001A3612" w:rsidP="001A3612">
            <w:pPr>
              <w:shd w:val="clear" w:color="auto" w:fill="FFFFFF"/>
            </w:pPr>
            <w:r w:rsidRPr="00672476">
              <w:rPr>
                <w:b/>
              </w:rPr>
              <w:t>Метапредметные:</w:t>
            </w:r>
            <w:r w:rsidRPr="00FD04CA">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rsidR="001A3612" w:rsidRPr="00FD04CA" w:rsidRDefault="001A3612" w:rsidP="001A3612">
            <w:pPr>
              <w:shd w:val="clear" w:color="auto" w:fill="FFFFFF"/>
            </w:pPr>
            <w:r w:rsidRPr="00FD04CA">
              <w:t xml:space="preserve">— формировать гипотезу об истинности собственных суждений, аргументировать свою позицию, мнение; </w:t>
            </w:r>
          </w:p>
          <w:p w:rsidR="001A3612" w:rsidRPr="00FD04CA" w:rsidRDefault="001A3612" w:rsidP="001A3612">
            <w:pPr>
              <w:shd w:val="clear" w:color="auto" w:fill="FFFFFF"/>
            </w:pPr>
            <w:r w:rsidRPr="00FD04CA">
              <w:t xml:space="preserve">—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 </w:t>
            </w:r>
          </w:p>
          <w:p w:rsidR="001A3612" w:rsidRPr="00FD04CA" w:rsidRDefault="001A3612" w:rsidP="001A3612">
            <w:pPr>
              <w:shd w:val="clear" w:color="auto" w:fill="FFFFFF"/>
            </w:pPr>
            <w:r w:rsidRPr="00FD04CA">
              <w:t xml:space="preserve">— оценивать на применимость и достоверность информацию, полученную в ходе наблюдения и эксперимента; </w:t>
            </w:r>
          </w:p>
          <w:p w:rsidR="001A3612" w:rsidRPr="00FD04CA" w:rsidRDefault="001A3612" w:rsidP="001A3612">
            <w:pPr>
              <w:shd w:val="clear" w:color="auto" w:fill="FFFFFF"/>
            </w:pPr>
            <w:r w:rsidRPr="00672476">
              <w:rPr>
                <w:b/>
              </w:rPr>
              <w:t>Личностные:</w:t>
            </w:r>
            <w:r w:rsidRPr="00FD04CA">
              <w:t xml:space="preserve"> —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 соблюдение правил безопасности, в том числе навыки безопасного поведения в природной среде; — сформированность навыка рефлексии, управление собств</w:t>
            </w:r>
            <w:r>
              <w:t>енным эмоциональным состоянием,</w:t>
            </w:r>
            <w:r w:rsidRPr="00FD04CA">
              <w:t xml:space="preserve">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w:t>
            </w:r>
          </w:p>
          <w:p w:rsidR="001A3612" w:rsidRPr="00FD04CA" w:rsidRDefault="001A3612" w:rsidP="001A3612">
            <w:pPr>
              <w:jc w:val="both"/>
              <w:rPr>
                <w:b/>
              </w:rPr>
            </w:pP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11</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Понятие об организме. Доядерные и ядерные организмы</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Устный опрос</w:t>
            </w:r>
          </w:p>
        </w:tc>
        <w:tc>
          <w:tcPr>
            <w:tcW w:w="4252" w:type="dxa"/>
          </w:tcPr>
          <w:p w:rsidR="001A3612" w:rsidRPr="00FD04CA" w:rsidRDefault="001A3612" w:rsidP="001A3612">
            <w:r w:rsidRPr="00FD04CA">
              <w:t>Определение по внешнему виду (изображениям), схемам и описание доядерных и ядерных организмов</w:t>
            </w:r>
          </w:p>
        </w:tc>
        <w:tc>
          <w:tcPr>
            <w:tcW w:w="1418" w:type="dxa"/>
          </w:tcPr>
          <w:p w:rsidR="001A3612" w:rsidRPr="001A1ADD" w:rsidRDefault="001A3612" w:rsidP="001A3612">
            <w:pPr>
              <w:jc w:val="both"/>
            </w:pPr>
            <w:r w:rsidRPr="001A1ADD">
              <w:t>П.6, стр.26-28, вопросы</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12</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Клетка и её открытие.Цитология — наука о клетке</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Устный опрос</w:t>
            </w:r>
          </w:p>
        </w:tc>
        <w:tc>
          <w:tcPr>
            <w:tcW w:w="4252" w:type="dxa"/>
          </w:tcPr>
          <w:p w:rsidR="001A3612" w:rsidRPr="00FD04CA" w:rsidRDefault="001A3612" w:rsidP="001A3612">
            <w:r w:rsidRPr="00FD04CA">
              <w:t xml:space="preserve">  Установление взаимосвязей между особенностями строения и функциями клеток и тканей, органов и систем органов. </w:t>
            </w:r>
          </w:p>
        </w:tc>
        <w:tc>
          <w:tcPr>
            <w:tcW w:w="1418" w:type="dxa"/>
          </w:tcPr>
          <w:p w:rsidR="001A3612" w:rsidRPr="001A1ADD" w:rsidRDefault="001A3612" w:rsidP="001A3612">
            <w:pPr>
              <w:jc w:val="both"/>
            </w:pPr>
            <w:r w:rsidRPr="001A1ADD">
              <w:t>П.7 стр.29-30</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w:t>
            </w:r>
            <w:r w:rsidRPr="00FD04CA">
              <w:rPr>
                <w:lang w:val="en-US"/>
              </w:rPr>
              <w:lastRenderedPageBreak/>
              <w:t>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lastRenderedPageBreak/>
              <w:t>13</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Клетка — наименьшая единица строения. Строение клетки под световым микроскопом: клеточная оболочка, цитоплазма, ядро. и жизнедеятельности организмов.</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Практическая работа</w:t>
            </w:r>
          </w:p>
        </w:tc>
        <w:tc>
          <w:tcPr>
            <w:tcW w:w="4252" w:type="dxa"/>
          </w:tcPr>
          <w:p w:rsidR="001A3612" w:rsidRPr="00FD04CA" w:rsidRDefault="001A3612" w:rsidP="001A3612">
            <w:r w:rsidRPr="00FD04CA">
              <w:t xml:space="preserve">    Строение клетки под световым микроскопом, выявление сущности жизненно важных процессов у организмов разных царств: питание, дыхание, выделение, их сравнение </w:t>
            </w:r>
          </w:p>
        </w:tc>
        <w:tc>
          <w:tcPr>
            <w:tcW w:w="1418" w:type="dxa"/>
          </w:tcPr>
          <w:p w:rsidR="001A3612" w:rsidRPr="001A1ADD" w:rsidRDefault="001A3612" w:rsidP="001A3612">
            <w:pPr>
              <w:jc w:val="both"/>
            </w:pPr>
            <w:r w:rsidRPr="001A1ADD">
              <w:t>П.7 стр.31-33</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14</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Одноклеточные и многоклеточные организмы. Клетки, ткани, органы, системы органов</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Письменный контроль</w:t>
            </w:r>
          </w:p>
        </w:tc>
        <w:tc>
          <w:tcPr>
            <w:tcW w:w="4252" w:type="dxa"/>
          </w:tcPr>
          <w:p w:rsidR="001A3612" w:rsidRPr="00FD04CA" w:rsidRDefault="001A3612" w:rsidP="001A3612">
            <w:r w:rsidRPr="00FD04CA">
              <w:t xml:space="preserve">   Аргументирование доводов о клетке как единице строения и жизнедеятельности организмов; Выявление сущности жизненно важных процессов у организмов разных царств: питание, дыхание, выделение, их сравнение; Обоснование роли раздражимости клеток. </w:t>
            </w:r>
          </w:p>
        </w:tc>
        <w:tc>
          <w:tcPr>
            <w:tcW w:w="1418" w:type="dxa"/>
          </w:tcPr>
          <w:p w:rsidR="001A3612" w:rsidRPr="001A1ADD" w:rsidRDefault="001A3612" w:rsidP="001A3612">
            <w:pPr>
              <w:jc w:val="both"/>
            </w:pPr>
            <w:r w:rsidRPr="001A1ADD">
              <w:t>П.8, стр.37-40</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15</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Жизнедеятельность организмов.</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Устный опрос</w:t>
            </w:r>
          </w:p>
        </w:tc>
        <w:tc>
          <w:tcPr>
            <w:tcW w:w="4252" w:type="dxa"/>
          </w:tcPr>
          <w:p w:rsidR="001A3612" w:rsidRPr="00FD04CA" w:rsidRDefault="001A3612" w:rsidP="001A3612">
            <w:r w:rsidRPr="00FD04CA">
              <w:t xml:space="preserve"> Сравнение свойств организмов: движения, размножения, развития; Анализ причин разнообразия организмов; Классифицирование организмов;   </w:t>
            </w:r>
          </w:p>
        </w:tc>
        <w:tc>
          <w:tcPr>
            <w:tcW w:w="1418" w:type="dxa"/>
          </w:tcPr>
          <w:p w:rsidR="001A3612" w:rsidRPr="001A1ADD" w:rsidRDefault="001A3612" w:rsidP="001A3612">
            <w:pPr>
              <w:jc w:val="both"/>
            </w:pPr>
            <w:r w:rsidRPr="001A1ADD">
              <w:t>П.9 стр.41-43</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w:t>
            </w:r>
            <w:r w:rsidRPr="00FD04CA">
              <w:rPr>
                <w:lang w:val="en-US"/>
              </w:rPr>
              <w:lastRenderedPageBreak/>
              <w:t>.com/playlist?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lastRenderedPageBreak/>
              <w:t>16</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Свойства организмов. Организм — единое целое</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Тестирование. </w:t>
            </w:r>
          </w:p>
        </w:tc>
        <w:tc>
          <w:tcPr>
            <w:tcW w:w="4252" w:type="dxa"/>
          </w:tcPr>
          <w:p w:rsidR="001A3612" w:rsidRPr="00FD04CA" w:rsidRDefault="001A3612" w:rsidP="001A3612">
            <w:r w:rsidRPr="00FD04CA">
              <w:t xml:space="preserve">   Сравнение свойств организмов: движения, размножения, развития;   </w:t>
            </w:r>
          </w:p>
        </w:tc>
        <w:tc>
          <w:tcPr>
            <w:tcW w:w="1418" w:type="dxa"/>
          </w:tcPr>
          <w:p w:rsidR="001A3612" w:rsidRPr="001A1ADD" w:rsidRDefault="001A3612" w:rsidP="001A3612">
            <w:pPr>
              <w:jc w:val="both"/>
            </w:pPr>
            <w:r w:rsidRPr="001A1ADD">
              <w:t>П.10 стр44-47</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17</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Разнообразие организмов и их классификация. Бактерии и вирусы как формы жизни</w:t>
            </w:r>
          </w:p>
        </w:tc>
        <w:tc>
          <w:tcPr>
            <w:tcW w:w="1580"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 xml:space="preserve"> Письменный контроль</w:t>
            </w:r>
          </w:p>
        </w:tc>
        <w:tc>
          <w:tcPr>
            <w:tcW w:w="4252" w:type="dxa"/>
          </w:tcPr>
          <w:p w:rsidR="001A3612" w:rsidRPr="00FD04CA" w:rsidRDefault="001A3612" w:rsidP="001A3612">
            <w:r w:rsidRPr="00FD04CA">
              <w:t xml:space="preserve"> Анализ причин разнообразия организмов; Классифицирование организмов; Выявление существенных признаков вирусов: паразитизм, большая репродуктивная способность, изменчивость; Исследование и сравнение растительных, животных клеток и тканей; </w:t>
            </w:r>
          </w:p>
        </w:tc>
        <w:tc>
          <w:tcPr>
            <w:tcW w:w="1418" w:type="dxa"/>
          </w:tcPr>
          <w:p w:rsidR="001A3612" w:rsidRPr="001A1ADD" w:rsidRDefault="001A3612" w:rsidP="001A3612">
            <w:pPr>
              <w:jc w:val="both"/>
            </w:pPr>
            <w:r w:rsidRPr="001A1ADD">
              <w:t>П.11, стр.48-52</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D04CA" w:rsidTr="002424FA">
        <w:trPr>
          <w:gridAfter w:val="1"/>
          <w:wAfter w:w="15" w:type="dxa"/>
        </w:trPr>
        <w:tc>
          <w:tcPr>
            <w:tcW w:w="16073" w:type="dxa"/>
            <w:gridSpan w:val="10"/>
          </w:tcPr>
          <w:p w:rsidR="001A3612" w:rsidRPr="00FD04CA" w:rsidRDefault="001A3612" w:rsidP="001A3612">
            <w:pPr>
              <w:tabs>
                <w:tab w:val="left" w:pos="12903"/>
              </w:tabs>
              <w:adjustRightInd w:val="0"/>
              <w:jc w:val="both"/>
              <w:rPr>
                <w:b/>
              </w:rPr>
            </w:pPr>
            <w:r w:rsidRPr="00FD04CA">
              <w:rPr>
                <w:b/>
              </w:rPr>
              <w:t>название раздела (количество часов)</w:t>
            </w:r>
            <w:r>
              <w:rPr>
                <w:b/>
              </w:rPr>
              <w:t xml:space="preserve"> </w:t>
            </w:r>
            <w:r w:rsidRPr="00FD04CA">
              <w:rPr>
                <w:b/>
              </w:rPr>
              <w:t xml:space="preserve">- </w:t>
            </w:r>
            <w:r>
              <w:rPr>
                <w:b/>
              </w:rPr>
              <w:t xml:space="preserve"> «</w:t>
            </w:r>
            <w:r w:rsidRPr="00FD04CA">
              <w:t>Организм и среда обитания</w:t>
            </w:r>
            <w:r>
              <w:t>»</w:t>
            </w:r>
            <w:r w:rsidRPr="00FD04CA">
              <w:t xml:space="preserve"> – 5 ч</w:t>
            </w:r>
          </w:p>
          <w:p w:rsidR="001A3612" w:rsidRPr="00FD04CA" w:rsidRDefault="001A3612" w:rsidP="001A3612">
            <w:pPr>
              <w:adjustRightInd w:val="0"/>
              <w:jc w:val="both"/>
              <w:rPr>
                <w:b/>
                <w:i/>
              </w:rPr>
            </w:pPr>
            <w:r w:rsidRPr="00FD04CA">
              <w:rPr>
                <w:b/>
                <w:i/>
              </w:rPr>
              <w:t>Планируемые  результаты:</w:t>
            </w:r>
          </w:p>
          <w:p w:rsidR="001A3612" w:rsidRPr="00FD04CA" w:rsidRDefault="001A3612" w:rsidP="001A3612">
            <w:pPr>
              <w:shd w:val="clear" w:color="auto" w:fill="FFFFFF"/>
            </w:pPr>
            <w:r w:rsidRPr="00672476">
              <w:rPr>
                <w:b/>
              </w:rPr>
              <w:t>Предметные</w:t>
            </w:r>
            <w:r w:rsidRPr="00FD04CA">
              <w:t>: приводить примеры, характеризующие приспособленность организмов к среде обитания, взаимосвязи организмов в сообществах;</w:t>
            </w:r>
          </w:p>
          <w:p w:rsidR="001A3612" w:rsidRPr="00FD04CA" w:rsidRDefault="001A3612" w:rsidP="001A3612">
            <w:pPr>
              <w:shd w:val="clear" w:color="auto" w:fill="FFFFFF"/>
            </w:pPr>
            <w:r w:rsidRPr="00FD04CA">
              <w:t xml:space="preserve"> — выделять отличительные признаки природных и искусственных сообществ; </w:t>
            </w:r>
          </w:p>
          <w:p w:rsidR="001A3612" w:rsidRPr="00FD04CA" w:rsidRDefault="001A3612" w:rsidP="001A3612">
            <w:pPr>
              <w:shd w:val="clear" w:color="auto" w:fill="FFFFFF"/>
            </w:pPr>
            <w:r w:rsidRPr="00FD04CA">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A3612" w:rsidRPr="00FD04CA" w:rsidRDefault="001A3612" w:rsidP="001A3612">
            <w:pPr>
              <w:adjustRightInd w:val="0"/>
              <w:jc w:val="both"/>
            </w:pPr>
            <w:r w:rsidRPr="00FD04CA">
              <w:t xml:space="preserve"> — раскрывать роль биологии в практической деятельности человека</w:t>
            </w:r>
          </w:p>
          <w:p w:rsidR="001A3612" w:rsidRPr="00FD04CA" w:rsidRDefault="001A3612" w:rsidP="001A3612">
            <w:pPr>
              <w:shd w:val="clear" w:color="auto" w:fill="FFFFFF"/>
            </w:pPr>
            <w:r w:rsidRPr="00672476">
              <w:rPr>
                <w:b/>
              </w:rPr>
              <w:t>Метапредметные</w:t>
            </w:r>
            <w:r w:rsidRPr="00FD04CA">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A3612" w:rsidRPr="00FD04CA" w:rsidRDefault="001A3612" w:rsidP="001A3612">
            <w:pPr>
              <w:shd w:val="clear" w:color="auto" w:fill="FFFFFF"/>
            </w:pPr>
            <w:r w:rsidRPr="00FD04CA">
              <w:t xml:space="preserve"> — оценивать надёжность биологической информации по критериям, предложенным учителем или сформулированным самостоятельно; </w:t>
            </w:r>
          </w:p>
          <w:p w:rsidR="001A3612" w:rsidRPr="00FD04CA" w:rsidRDefault="001A3612" w:rsidP="001A3612">
            <w:pPr>
              <w:adjustRightInd w:val="0"/>
              <w:jc w:val="both"/>
            </w:pPr>
            <w:r w:rsidRPr="00FD04CA">
              <w:t>— запоминать и систематизировать биологическую информацию</w:t>
            </w:r>
          </w:p>
          <w:p w:rsidR="001A3612" w:rsidRPr="00FD04CA" w:rsidRDefault="001A3612" w:rsidP="001A3612">
            <w:pPr>
              <w:shd w:val="clear" w:color="auto" w:fill="FFFFFF"/>
            </w:pPr>
            <w:r w:rsidRPr="00672476">
              <w:rPr>
                <w:b/>
              </w:rPr>
              <w:lastRenderedPageBreak/>
              <w:t>Личностные:</w:t>
            </w:r>
            <w:r w:rsidRPr="00FD04CA">
              <w:t xml:space="preserve"> — ориентация на применение биологических знаний при решении задач в области окружающей — ориентация на применение биологических знаний при решении задач в области окружающей среды; — осознание экологических проблем и путей их решения; — готовность к участию в практической деятельности экологической направленности. </w:t>
            </w:r>
          </w:p>
          <w:p w:rsidR="001A3612" w:rsidRPr="00FD04CA" w:rsidRDefault="001A3612" w:rsidP="001A3612">
            <w:pPr>
              <w:jc w:val="both"/>
              <w:rPr>
                <w:b/>
              </w:rPr>
            </w:pPr>
            <w:r w:rsidRPr="00FD04CA">
              <w:t>Адаптация обучающегося к изменяющимся условиям социальной и природной среды: — адекватная оценка изменяющихся условий; — принятие решения (индивидуальное, в группе) в изменяющихся условиях на основании анализа биологической информации; — планирование действий в новой ситуации на основании знаний биологических закономерностей</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lastRenderedPageBreak/>
              <w:t>18</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Понятие о среде обитания. Водная среда обитания.</w:t>
            </w:r>
          </w:p>
        </w:tc>
        <w:tc>
          <w:tcPr>
            <w:tcW w:w="1580" w:type="dxa"/>
          </w:tcPr>
          <w:p w:rsidR="001A3612" w:rsidRPr="003B0278" w:rsidRDefault="001A3612" w:rsidP="001A3612">
            <w:pPr>
              <w:jc w:val="center"/>
            </w:pPr>
            <w:r w:rsidRPr="003B0278">
              <w:t>Устный опрос</w:t>
            </w:r>
          </w:p>
        </w:tc>
        <w:tc>
          <w:tcPr>
            <w:tcW w:w="4252" w:type="dxa"/>
          </w:tcPr>
          <w:p w:rsidR="001A3612" w:rsidRPr="00FD04CA" w:rsidRDefault="001A3612" w:rsidP="001A3612">
            <w:r w:rsidRPr="00FD04CA">
              <w:t>Раскрытие сущности терминов: среда жизни, факторы среды, водная среда.</w:t>
            </w:r>
          </w:p>
        </w:tc>
        <w:tc>
          <w:tcPr>
            <w:tcW w:w="1418" w:type="dxa"/>
          </w:tcPr>
          <w:p w:rsidR="001A3612" w:rsidRPr="001A1ADD" w:rsidRDefault="001A3612" w:rsidP="001A3612">
            <w:pPr>
              <w:jc w:val="both"/>
            </w:pPr>
            <w:r w:rsidRPr="001A1ADD">
              <w:t>П.12, стр.54-55</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19</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Почвенная и наземно-воздушная среды обитания.</w:t>
            </w:r>
          </w:p>
        </w:tc>
        <w:tc>
          <w:tcPr>
            <w:tcW w:w="1580" w:type="dxa"/>
          </w:tcPr>
          <w:p w:rsidR="001A3612" w:rsidRPr="003B0278" w:rsidRDefault="001A3612" w:rsidP="001A3612">
            <w:pPr>
              <w:jc w:val="center"/>
            </w:pPr>
            <w:r w:rsidRPr="003B0278">
              <w:t>Устный опрос</w:t>
            </w:r>
          </w:p>
        </w:tc>
        <w:tc>
          <w:tcPr>
            <w:tcW w:w="4252" w:type="dxa"/>
          </w:tcPr>
          <w:p w:rsidR="001A3612" w:rsidRPr="00FD04CA" w:rsidRDefault="001A3612" w:rsidP="001A3612">
            <w:r w:rsidRPr="00FD04CA">
              <w:t xml:space="preserve">  Выявление существенных признаков сред обитания: водной, наземно-воздушной, почвенной, организменной; Установление взаимосвязей между распространением организмов в разных средах обитания и приспособленностью к ним</w:t>
            </w:r>
          </w:p>
        </w:tc>
        <w:tc>
          <w:tcPr>
            <w:tcW w:w="1418" w:type="dxa"/>
          </w:tcPr>
          <w:p w:rsidR="001A3612" w:rsidRPr="001A1ADD" w:rsidRDefault="001A3612" w:rsidP="001A3612">
            <w:pPr>
              <w:jc w:val="both"/>
            </w:pPr>
            <w:r w:rsidRPr="001A1ADD">
              <w:t>П.13, стр.59-62</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20</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Организменная среда обитания</w:t>
            </w:r>
          </w:p>
        </w:tc>
        <w:tc>
          <w:tcPr>
            <w:tcW w:w="1580" w:type="dxa"/>
          </w:tcPr>
          <w:p w:rsidR="001A3612" w:rsidRPr="003B0278" w:rsidRDefault="001A3612" w:rsidP="001A3612">
            <w:pPr>
              <w:jc w:val="both"/>
            </w:pPr>
            <w:r w:rsidRPr="003B0278">
              <w:t>Тестирование</w:t>
            </w:r>
          </w:p>
        </w:tc>
        <w:tc>
          <w:tcPr>
            <w:tcW w:w="4252" w:type="dxa"/>
          </w:tcPr>
          <w:p w:rsidR="001A3612" w:rsidRPr="00FD04CA" w:rsidRDefault="001A3612" w:rsidP="001A3612">
            <w:r w:rsidRPr="00FD04CA">
              <w:t xml:space="preserve">  Признаки живых организмов занимающих организменную среду обитания.</w:t>
            </w:r>
          </w:p>
        </w:tc>
        <w:tc>
          <w:tcPr>
            <w:tcW w:w="1418" w:type="dxa"/>
          </w:tcPr>
          <w:p w:rsidR="001A3612" w:rsidRPr="001A1ADD" w:rsidRDefault="001A3612" w:rsidP="001A3612">
            <w:pPr>
              <w:jc w:val="both"/>
            </w:pPr>
            <w:r w:rsidRPr="001A1ADD">
              <w:t>П.14, стр.63-68</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lastRenderedPageBreak/>
              <w:t>21</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Приспособления организмов к среде обитания</w:t>
            </w:r>
          </w:p>
        </w:tc>
        <w:tc>
          <w:tcPr>
            <w:tcW w:w="1580" w:type="dxa"/>
          </w:tcPr>
          <w:p w:rsidR="001A3612" w:rsidRPr="003B0278" w:rsidRDefault="001A3612" w:rsidP="001A3612">
            <w:pPr>
              <w:jc w:val="both"/>
            </w:pPr>
            <w:r w:rsidRPr="003B0278">
              <w:t>Устный опрос</w:t>
            </w:r>
          </w:p>
        </w:tc>
        <w:tc>
          <w:tcPr>
            <w:tcW w:w="4252" w:type="dxa"/>
          </w:tcPr>
          <w:p w:rsidR="001A3612" w:rsidRPr="00FD04CA" w:rsidRDefault="001A3612" w:rsidP="001A3612">
            <w:r w:rsidRPr="00FD04CA">
              <w:t xml:space="preserve">  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w:t>
            </w:r>
          </w:p>
        </w:tc>
        <w:tc>
          <w:tcPr>
            <w:tcW w:w="1418" w:type="dxa"/>
          </w:tcPr>
          <w:p w:rsidR="001A3612" w:rsidRPr="001A1ADD" w:rsidRDefault="001A3612" w:rsidP="001A3612">
            <w:pPr>
              <w:jc w:val="both"/>
            </w:pPr>
            <w:r w:rsidRPr="001A1ADD">
              <w:t>П.15, стр.69-71</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3612" w:rsidRPr="00FC4543" w:rsidTr="001A3612">
        <w:trPr>
          <w:gridAfter w:val="1"/>
          <w:wAfter w:w="15" w:type="dxa"/>
        </w:trPr>
        <w:tc>
          <w:tcPr>
            <w:tcW w:w="583" w:type="dxa"/>
          </w:tcPr>
          <w:p w:rsidR="001A3612" w:rsidRPr="00FD04CA" w:rsidRDefault="001A3612" w:rsidP="001A3612">
            <w:pPr>
              <w:jc w:val="both"/>
              <w:rPr>
                <w:b/>
              </w:rPr>
            </w:pPr>
            <w:r w:rsidRPr="00FD04CA">
              <w:rPr>
                <w:b/>
              </w:rPr>
              <w:t>22</w:t>
            </w:r>
          </w:p>
        </w:tc>
        <w:tc>
          <w:tcPr>
            <w:tcW w:w="833" w:type="dxa"/>
          </w:tcPr>
          <w:p w:rsidR="001A3612" w:rsidRPr="00FD04CA" w:rsidRDefault="001A3612" w:rsidP="001A3612">
            <w:pPr>
              <w:jc w:val="both"/>
              <w:rPr>
                <w:b/>
              </w:rPr>
            </w:pPr>
          </w:p>
        </w:tc>
        <w:tc>
          <w:tcPr>
            <w:tcW w:w="923" w:type="dxa"/>
          </w:tcPr>
          <w:p w:rsidR="001A3612" w:rsidRPr="00FD04CA" w:rsidRDefault="001A3612" w:rsidP="001A3612">
            <w:pPr>
              <w:jc w:val="both"/>
              <w:rPr>
                <w:b/>
              </w:rPr>
            </w:pPr>
          </w:p>
        </w:tc>
        <w:tc>
          <w:tcPr>
            <w:tcW w:w="1752" w:type="dxa"/>
          </w:tcPr>
          <w:p w:rsidR="001A3612" w:rsidRPr="00FD04CA" w:rsidRDefault="001A3612" w:rsidP="001A3612">
            <w:pPr>
              <w:pStyle w:val="a6"/>
              <w:tabs>
                <w:tab w:val="left" w:pos="3682"/>
              </w:tabs>
              <w:rPr>
                <w:rFonts w:ascii="Times New Roman" w:hAnsi="Times New Roman"/>
                <w:sz w:val="24"/>
                <w:szCs w:val="24"/>
              </w:rPr>
            </w:pPr>
            <w:r w:rsidRPr="00FD04CA">
              <w:rPr>
                <w:rFonts w:ascii="Times New Roman" w:hAnsi="Times New Roman"/>
                <w:sz w:val="24"/>
                <w:szCs w:val="24"/>
              </w:rPr>
              <w:t>Сезонные изменения в жизни организмов</w:t>
            </w:r>
          </w:p>
        </w:tc>
        <w:tc>
          <w:tcPr>
            <w:tcW w:w="1580" w:type="dxa"/>
          </w:tcPr>
          <w:p w:rsidR="001A3612" w:rsidRPr="003B0278" w:rsidRDefault="001A3612" w:rsidP="001A3612">
            <w:pPr>
              <w:jc w:val="both"/>
            </w:pPr>
            <w:r w:rsidRPr="003B0278">
              <w:t>Контрольная работа</w:t>
            </w:r>
          </w:p>
        </w:tc>
        <w:tc>
          <w:tcPr>
            <w:tcW w:w="4252" w:type="dxa"/>
          </w:tcPr>
          <w:p w:rsidR="001A3612" w:rsidRPr="00FD04CA" w:rsidRDefault="001A3612" w:rsidP="001A3612">
            <w:r w:rsidRPr="00FD04CA">
              <w:t xml:space="preserve">  Изменения в жизни организмов. Сравнение внешнего вида организмов на натуральных объектах, по таблицам, схемам, описаниям.</w:t>
            </w:r>
          </w:p>
        </w:tc>
        <w:tc>
          <w:tcPr>
            <w:tcW w:w="1418" w:type="dxa"/>
          </w:tcPr>
          <w:p w:rsidR="001A3612" w:rsidRPr="001A1ADD" w:rsidRDefault="001A3612" w:rsidP="001A3612">
            <w:pPr>
              <w:jc w:val="both"/>
            </w:pPr>
            <w:r w:rsidRPr="001A1ADD">
              <w:t>П.16 стр.72-74</w:t>
            </w:r>
          </w:p>
        </w:tc>
        <w:tc>
          <w:tcPr>
            <w:tcW w:w="1276" w:type="dxa"/>
          </w:tcPr>
          <w:p w:rsidR="001A3612" w:rsidRPr="00FD04CA" w:rsidRDefault="001A3612" w:rsidP="001A3612">
            <w:pPr>
              <w:jc w:val="both"/>
              <w:rPr>
                <w:b/>
              </w:rPr>
            </w:pPr>
          </w:p>
        </w:tc>
        <w:tc>
          <w:tcPr>
            <w:tcW w:w="1182" w:type="dxa"/>
          </w:tcPr>
          <w:p w:rsidR="001A3612" w:rsidRPr="00FD04CA" w:rsidRDefault="001A3612" w:rsidP="001A3612">
            <w:pPr>
              <w:jc w:val="both"/>
              <w:rPr>
                <w:b/>
              </w:rPr>
            </w:pPr>
          </w:p>
        </w:tc>
        <w:tc>
          <w:tcPr>
            <w:tcW w:w="2274" w:type="dxa"/>
          </w:tcPr>
          <w:p w:rsidR="001A3612" w:rsidRPr="00FD04CA" w:rsidRDefault="001A3612" w:rsidP="001A3612">
            <w:pPr>
              <w:rPr>
                <w:lang w:val="en-US"/>
              </w:rPr>
            </w:pPr>
            <w:r w:rsidRPr="00FD04CA">
              <w:rPr>
                <w:lang w:val="en-US"/>
              </w:rPr>
              <w:t>https://interneturok.ru/subject/biology/class/5 http://www.ebio.ru/index-4.html https://www.youtube.com/playlist? list=PLvtJKssE5NrjhRuAnMLezrKtGIIQDjD6</w:t>
            </w:r>
          </w:p>
        </w:tc>
      </w:tr>
      <w:tr w:rsidR="001A1ADD" w:rsidRPr="00FD04CA" w:rsidTr="002424FA">
        <w:trPr>
          <w:gridAfter w:val="1"/>
          <w:wAfter w:w="15" w:type="dxa"/>
        </w:trPr>
        <w:tc>
          <w:tcPr>
            <w:tcW w:w="16073" w:type="dxa"/>
            <w:gridSpan w:val="10"/>
          </w:tcPr>
          <w:p w:rsidR="001A1ADD" w:rsidRPr="00FD04CA" w:rsidRDefault="001A1ADD" w:rsidP="001A1ADD">
            <w:pPr>
              <w:tabs>
                <w:tab w:val="left" w:pos="12903"/>
              </w:tabs>
              <w:adjustRightInd w:val="0"/>
              <w:jc w:val="both"/>
              <w:rPr>
                <w:b/>
              </w:rPr>
            </w:pPr>
            <w:r w:rsidRPr="00FD04CA">
              <w:rPr>
                <w:b/>
              </w:rPr>
              <w:t xml:space="preserve">название раздела (количество часов)- </w:t>
            </w:r>
            <w:r w:rsidRPr="00FD04CA">
              <w:t>Природные сообщества– 7 ч</w:t>
            </w:r>
          </w:p>
          <w:p w:rsidR="001A1ADD" w:rsidRPr="00FD04CA" w:rsidRDefault="001A1ADD" w:rsidP="001A1ADD">
            <w:pPr>
              <w:adjustRightInd w:val="0"/>
              <w:jc w:val="both"/>
              <w:rPr>
                <w:b/>
                <w:i/>
              </w:rPr>
            </w:pPr>
            <w:r w:rsidRPr="00FD04CA">
              <w:rPr>
                <w:b/>
                <w:i/>
              </w:rPr>
              <w:t>Планируемые  результаты:</w:t>
            </w:r>
          </w:p>
          <w:p w:rsidR="001A1ADD" w:rsidRPr="00FD04CA" w:rsidRDefault="001A1ADD" w:rsidP="001A1ADD">
            <w:pPr>
              <w:shd w:val="clear" w:color="auto" w:fill="FFFFFF"/>
            </w:pPr>
            <w:r w:rsidRPr="00672476">
              <w:rPr>
                <w:b/>
              </w:rPr>
              <w:t>Предметные:</w:t>
            </w:r>
            <w:r w:rsidRPr="00FD04CA">
              <w:t xml:space="preserve">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A1ADD" w:rsidRPr="00FD04CA" w:rsidRDefault="001A1ADD" w:rsidP="001A1ADD">
            <w:pPr>
              <w:adjustRightInd w:val="0"/>
              <w:jc w:val="both"/>
            </w:pPr>
            <w:r w:rsidRPr="00FD04CA">
              <w:t xml:space="preserve"> —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A1ADD" w:rsidRPr="00FD04CA" w:rsidRDefault="001A1ADD" w:rsidP="001A1ADD">
            <w:pPr>
              <w:shd w:val="clear" w:color="auto" w:fill="FFFFFF"/>
            </w:pPr>
            <w:r w:rsidRPr="00672476">
              <w:rPr>
                <w:b/>
              </w:rPr>
              <w:t>Метапредметные:</w:t>
            </w:r>
            <w:r w:rsidRPr="00FD04CA">
              <w:t xml:space="preserve"> —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A1ADD" w:rsidRPr="00FD04CA" w:rsidRDefault="001A1ADD" w:rsidP="001A1ADD">
            <w:pPr>
              <w:shd w:val="clear" w:color="auto" w:fill="FFFFFF"/>
            </w:pPr>
            <w:r w:rsidRPr="00FD04CA">
              <w:t xml:space="preserve"> — вносить коррективы в деятельность на основе новых обстоятельств, изменившихся ситуаций, установленных ошибок, возникших трудностей; </w:t>
            </w:r>
          </w:p>
          <w:p w:rsidR="001A1ADD" w:rsidRPr="00FD04CA" w:rsidRDefault="001A1ADD" w:rsidP="001A1ADD">
            <w:pPr>
              <w:adjustRightInd w:val="0"/>
              <w:jc w:val="both"/>
            </w:pPr>
            <w:r w:rsidRPr="00FD04CA">
              <w:t>— оценивать соответствие результата цели и условиям</w:t>
            </w:r>
          </w:p>
          <w:p w:rsidR="001A1ADD" w:rsidRPr="00672476" w:rsidRDefault="001A1ADD" w:rsidP="001A1ADD">
            <w:pPr>
              <w:shd w:val="clear" w:color="auto" w:fill="FFFFFF"/>
            </w:pPr>
            <w:r w:rsidRPr="00672476">
              <w:rPr>
                <w:b/>
              </w:rPr>
              <w:t>Личностные</w:t>
            </w:r>
            <w:r w:rsidRPr="00FD04CA">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w:t>
            </w:r>
            <w:r>
              <w:t>офессий, связанных с биологией,</w:t>
            </w:r>
            <w:r w:rsidRPr="00FD04CA">
              <w:t xml:space="preserve"> ориентация на применение биологических знаний при решении задач в области окружающей — ориентация на применение биологических знаний при решении задач в области окружающей среды; — осознание экологиче</w:t>
            </w:r>
            <w:r>
              <w:t>ских проблем и путей их решения.</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t>23</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Понятие о природном сообществе. </w:t>
            </w:r>
            <w:r w:rsidRPr="00FD04CA">
              <w:rPr>
                <w:rFonts w:ascii="Times New Roman" w:hAnsi="Times New Roman"/>
                <w:sz w:val="24"/>
                <w:szCs w:val="24"/>
              </w:rPr>
              <w:lastRenderedPageBreak/>
              <w:t>Взаимосвязи организмов в природных сообществах</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lastRenderedPageBreak/>
              <w:t xml:space="preserve"> Практическая работа</w:t>
            </w:r>
          </w:p>
        </w:tc>
        <w:tc>
          <w:tcPr>
            <w:tcW w:w="4252" w:type="dxa"/>
          </w:tcPr>
          <w:p w:rsidR="001A1ADD" w:rsidRPr="00FD04CA" w:rsidRDefault="001A1ADD" w:rsidP="001A1ADD">
            <w:r w:rsidRPr="00FD04CA">
              <w:t xml:space="preserve">Раскрытие сущности терминов: природное и искусственное сообщество, цепи и сети питания; </w:t>
            </w:r>
            <w:r w:rsidRPr="00FD04CA">
              <w:lastRenderedPageBreak/>
              <w:t xml:space="preserve">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1A1ADD" w:rsidRPr="001A1ADD" w:rsidRDefault="001A1ADD" w:rsidP="001A1ADD">
            <w:pPr>
              <w:jc w:val="both"/>
            </w:pPr>
            <w:r w:rsidRPr="001A1ADD">
              <w:lastRenderedPageBreak/>
              <w:t>П.17, стр.79-82</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 xml:space="preserve">https://interneturok.ru/subject/biology/class/5 </w:t>
            </w:r>
            <w:r w:rsidRPr="00FD04CA">
              <w:rPr>
                <w:lang w:val="en-US"/>
              </w:rPr>
              <w:lastRenderedPageBreak/>
              <w:t>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lastRenderedPageBreak/>
              <w:t>24</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Пищевые связи в сообществах.</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Письменный контроль</w:t>
            </w:r>
          </w:p>
        </w:tc>
        <w:tc>
          <w:tcPr>
            <w:tcW w:w="4252" w:type="dxa"/>
          </w:tcPr>
          <w:p w:rsidR="001A1ADD" w:rsidRPr="00FD04CA" w:rsidRDefault="001A1ADD" w:rsidP="001A1ADD">
            <w:r w:rsidRPr="00FD04CA">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1A1ADD" w:rsidRPr="001A1ADD" w:rsidRDefault="001A1ADD" w:rsidP="001A1ADD">
            <w:pPr>
              <w:jc w:val="both"/>
            </w:pPr>
            <w:r w:rsidRPr="001A1ADD">
              <w:t>П.18, стр.83-86</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t>25</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Производители, потребители и разрушители органических веществ в природных сообществах</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Устный опрос</w:t>
            </w:r>
          </w:p>
        </w:tc>
        <w:tc>
          <w:tcPr>
            <w:tcW w:w="4252" w:type="dxa"/>
          </w:tcPr>
          <w:p w:rsidR="001A1ADD" w:rsidRPr="00FD04CA" w:rsidRDefault="001A1ADD" w:rsidP="001A1ADD">
            <w:r w:rsidRPr="00FD04CA">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w:t>
            </w:r>
            <w:r w:rsidRPr="00FD04CA">
              <w:lastRenderedPageBreak/>
              <w:t xml:space="preserve">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1A1ADD" w:rsidRPr="001A1ADD" w:rsidRDefault="001A1ADD" w:rsidP="001A1ADD">
            <w:pPr>
              <w:jc w:val="both"/>
            </w:pPr>
            <w:r w:rsidRPr="001A1ADD">
              <w:lastRenderedPageBreak/>
              <w:t>П.19, стр.86-88</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w:t>
            </w:r>
            <w:r w:rsidRPr="00FD04CA">
              <w:rPr>
                <w:lang w:val="en-US"/>
              </w:rPr>
              <w:lastRenderedPageBreak/>
              <w:t>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lastRenderedPageBreak/>
              <w:t>26</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Примеры природных сообществ (лес, пруд, озеро и др.)</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Практическая работа</w:t>
            </w:r>
          </w:p>
        </w:tc>
        <w:tc>
          <w:tcPr>
            <w:tcW w:w="4252" w:type="dxa"/>
          </w:tcPr>
          <w:p w:rsidR="001A1ADD" w:rsidRPr="00FD04CA" w:rsidRDefault="001A1ADD" w:rsidP="001A1ADD">
            <w:r w:rsidRPr="00FD04CA">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1A1ADD" w:rsidRPr="001A1ADD" w:rsidRDefault="001A1ADD" w:rsidP="001A1ADD">
            <w:pPr>
              <w:jc w:val="both"/>
            </w:pPr>
            <w:r w:rsidRPr="001A1ADD">
              <w:t>П.20, стр.89-91</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t>27</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Искусственные сообщества и их роль в жизни человека</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Устный опрос</w:t>
            </w:r>
          </w:p>
        </w:tc>
        <w:tc>
          <w:tcPr>
            <w:tcW w:w="4252" w:type="dxa"/>
          </w:tcPr>
          <w:p w:rsidR="001A1ADD" w:rsidRPr="00FD04CA" w:rsidRDefault="001A1ADD" w:rsidP="001A1ADD">
            <w:r w:rsidRPr="00FD04CA">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w:t>
            </w:r>
            <w:r w:rsidRPr="00FD04CA">
              <w:lastRenderedPageBreak/>
              <w:t xml:space="preserve">сезонам, зависимость сезонных явлений от факторов неживой природы; </w:t>
            </w:r>
          </w:p>
        </w:tc>
        <w:tc>
          <w:tcPr>
            <w:tcW w:w="1418" w:type="dxa"/>
          </w:tcPr>
          <w:p w:rsidR="001A1ADD" w:rsidRPr="001A1ADD" w:rsidRDefault="001A1ADD" w:rsidP="001A1ADD">
            <w:pPr>
              <w:jc w:val="both"/>
            </w:pPr>
            <w:r w:rsidRPr="001A1ADD">
              <w:lastRenderedPageBreak/>
              <w:t>П.21, стр92-94</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lastRenderedPageBreak/>
              <w:t>28</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Природные зоны Земли, их обитатели. Флора и фауна природных зон</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Тестирование</w:t>
            </w:r>
          </w:p>
        </w:tc>
        <w:tc>
          <w:tcPr>
            <w:tcW w:w="4252" w:type="dxa"/>
          </w:tcPr>
          <w:p w:rsidR="001A1ADD" w:rsidRPr="00FD04CA" w:rsidRDefault="001A1ADD" w:rsidP="001A1ADD">
            <w:r w:rsidRPr="00FD04CA">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1A1ADD" w:rsidRPr="001A1ADD" w:rsidRDefault="001A1ADD" w:rsidP="001A1ADD">
            <w:pPr>
              <w:jc w:val="both"/>
            </w:pPr>
            <w:r w:rsidRPr="001A1ADD">
              <w:t>П.22, стр.99-104</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t>29</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Ландшафты: природные и культурные.</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ВПР</w:t>
            </w:r>
          </w:p>
        </w:tc>
        <w:tc>
          <w:tcPr>
            <w:tcW w:w="4252" w:type="dxa"/>
          </w:tcPr>
          <w:p w:rsidR="001A1ADD" w:rsidRPr="00FD04CA" w:rsidRDefault="001A1ADD" w:rsidP="001A1ADD">
            <w:r w:rsidRPr="00FD04CA">
              <w:t xml:space="preserve">Раскрытие сущности терминов: природное и искусственное сообщество, цепи и сети питания; 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 </w:t>
            </w:r>
          </w:p>
        </w:tc>
        <w:tc>
          <w:tcPr>
            <w:tcW w:w="1418" w:type="dxa"/>
          </w:tcPr>
          <w:p w:rsidR="001A1ADD" w:rsidRPr="001A1ADD" w:rsidRDefault="001A1ADD" w:rsidP="001A1ADD">
            <w:pPr>
              <w:jc w:val="both"/>
            </w:pPr>
            <w:r w:rsidRPr="001A1ADD">
              <w:t>П.23, стр.105-107</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D04CA" w:rsidTr="002424FA">
        <w:trPr>
          <w:gridAfter w:val="1"/>
          <w:wAfter w:w="15" w:type="dxa"/>
        </w:trPr>
        <w:tc>
          <w:tcPr>
            <w:tcW w:w="16073" w:type="dxa"/>
            <w:gridSpan w:val="10"/>
          </w:tcPr>
          <w:p w:rsidR="001A1ADD" w:rsidRPr="00FD04CA" w:rsidRDefault="001A1ADD" w:rsidP="001A1ADD">
            <w:pPr>
              <w:tabs>
                <w:tab w:val="left" w:pos="12903"/>
              </w:tabs>
              <w:adjustRightInd w:val="0"/>
              <w:jc w:val="both"/>
              <w:rPr>
                <w:b/>
              </w:rPr>
            </w:pPr>
            <w:r w:rsidRPr="00FD04CA">
              <w:rPr>
                <w:b/>
              </w:rPr>
              <w:t xml:space="preserve">название раздела (количество часов)- </w:t>
            </w:r>
            <w:r>
              <w:rPr>
                <w:b/>
              </w:rPr>
              <w:t>«</w:t>
            </w:r>
            <w:r w:rsidRPr="00FD04CA">
              <w:rPr>
                <w:b/>
              </w:rPr>
              <w:t>Жива</w:t>
            </w:r>
            <w:r>
              <w:rPr>
                <w:b/>
              </w:rPr>
              <w:t xml:space="preserve">я </w:t>
            </w:r>
            <w:r w:rsidRPr="00FD04CA">
              <w:rPr>
                <w:b/>
              </w:rPr>
              <w:t xml:space="preserve"> природа и человек</w:t>
            </w:r>
            <w:r>
              <w:rPr>
                <w:b/>
              </w:rPr>
              <w:t>»</w:t>
            </w:r>
            <w:r w:rsidRPr="00FD04CA">
              <w:rPr>
                <w:b/>
              </w:rPr>
              <w:t>- 5</w:t>
            </w:r>
            <w:r w:rsidRPr="00FD04CA">
              <w:t xml:space="preserve"> ч</w:t>
            </w:r>
          </w:p>
          <w:p w:rsidR="001A1ADD" w:rsidRPr="00FD04CA" w:rsidRDefault="001A1ADD" w:rsidP="001A1ADD">
            <w:pPr>
              <w:adjustRightInd w:val="0"/>
              <w:jc w:val="both"/>
              <w:rPr>
                <w:b/>
                <w:i/>
              </w:rPr>
            </w:pPr>
            <w:r w:rsidRPr="00FD04CA">
              <w:rPr>
                <w:b/>
                <w:i/>
              </w:rPr>
              <w:t>Планируемые  результаты:</w:t>
            </w:r>
          </w:p>
          <w:p w:rsidR="001A1ADD" w:rsidRPr="00FD04CA" w:rsidRDefault="001A1ADD" w:rsidP="001A1ADD">
            <w:pPr>
              <w:shd w:val="clear" w:color="auto" w:fill="FFFFFF"/>
            </w:pPr>
            <w:r w:rsidRPr="00672476">
              <w:rPr>
                <w:b/>
              </w:rPr>
              <w:lastRenderedPageBreak/>
              <w:t>Предметные</w:t>
            </w:r>
            <w:r w:rsidRPr="00FD04CA">
              <w:t xml:space="preserve">: 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 </w:t>
            </w:r>
          </w:p>
          <w:p w:rsidR="001A1ADD" w:rsidRPr="00FD04CA" w:rsidRDefault="001A1ADD" w:rsidP="001A1ADD">
            <w:pPr>
              <w:shd w:val="clear" w:color="auto" w:fill="FFFFFF"/>
            </w:pPr>
            <w:r w:rsidRPr="00FD04CA">
              <w:t>— владеть приёмами работы с лупой, световым и цифровым микроскопами при рассматривании биологических объектов;</w:t>
            </w:r>
          </w:p>
          <w:p w:rsidR="001A1ADD" w:rsidRPr="00FD04CA" w:rsidRDefault="001A1ADD" w:rsidP="001A1ADD">
            <w:pPr>
              <w:shd w:val="clear" w:color="auto" w:fill="FFFFFF"/>
            </w:pPr>
            <w:r w:rsidRPr="00FD04CA">
              <w:t xml:space="preserve"> —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A1ADD" w:rsidRPr="00FD04CA" w:rsidRDefault="001A1ADD" w:rsidP="001A1ADD">
            <w:pPr>
              <w:shd w:val="clear" w:color="auto" w:fill="FFFFFF"/>
            </w:pPr>
            <w:r w:rsidRPr="00FD04CA">
              <w:t xml:space="preserve"> — использовать при выполнении учебных заданий научно-популярную литературу по биологии, справочные материалы, ресурсы Интернета; </w:t>
            </w:r>
          </w:p>
          <w:p w:rsidR="001A1ADD" w:rsidRPr="00FD04CA" w:rsidRDefault="001A1ADD" w:rsidP="001A1ADD">
            <w:pPr>
              <w:shd w:val="clear" w:color="auto" w:fill="FFFFFF"/>
              <w:rPr>
                <w:b/>
              </w:rPr>
            </w:pPr>
            <w:r w:rsidRPr="00FD04CA">
              <w:t>— создавать письменные и устные сообщения, грамотно используя понятийный аппарат изучаемого раздела биологии.</w:t>
            </w:r>
          </w:p>
          <w:p w:rsidR="001A1ADD" w:rsidRPr="00FD04CA" w:rsidRDefault="001A1ADD" w:rsidP="001A1ADD">
            <w:pPr>
              <w:adjustRightInd w:val="0"/>
              <w:jc w:val="both"/>
            </w:pPr>
            <w:r w:rsidRPr="00672476">
              <w:rPr>
                <w:b/>
              </w:rPr>
              <w:t>Метапредметные:</w:t>
            </w:r>
            <w:r w:rsidRPr="00FD04CA">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r>
              <w:t>)</w:t>
            </w:r>
          </w:p>
          <w:p w:rsidR="001A1ADD" w:rsidRPr="00FD04CA" w:rsidRDefault="001A1ADD" w:rsidP="001A1ADD">
            <w:pPr>
              <w:shd w:val="clear" w:color="auto" w:fill="FFFFFF"/>
            </w:pPr>
            <w:r w:rsidRPr="00672476">
              <w:rPr>
                <w:b/>
              </w:rPr>
              <w:t>Личностные:</w:t>
            </w:r>
            <w:r w:rsidRPr="00FD04CA">
              <w:t xml:space="preserve"> Адаптация обучающегося к изменяющимся условиям социальной и природной среды: — адекватная оценка изменяющихся условий; — принятие решения (индивидуальное, в группе) в изменяющихся условиях на основании анализа биологической информации; — планирование действий в новой ситуации на основании знаний биологических закономерностей. </w:t>
            </w:r>
          </w:p>
          <w:p w:rsidR="001A1ADD" w:rsidRPr="00FD04CA" w:rsidRDefault="001A1ADD" w:rsidP="001A1ADD">
            <w:pPr>
              <w:jc w:val="both"/>
              <w:rPr>
                <w:b/>
              </w:rPr>
            </w:pP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lastRenderedPageBreak/>
              <w:t>30</w:t>
            </w:r>
          </w:p>
        </w:tc>
        <w:tc>
          <w:tcPr>
            <w:tcW w:w="833" w:type="dxa"/>
          </w:tcPr>
          <w:p w:rsidR="001A1ADD" w:rsidRPr="00FD04CA" w:rsidRDefault="001A1ADD" w:rsidP="001A1ADD">
            <w:pPr>
              <w:jc w:val="both"/>
              <w:rPr>
                <w:b/>
              </w:rPr>
            </w:pPr>
          </w:p>
        </w:tc>
        <w:tc>
          <w:tcPr>
            <w:tcW w:w="923" w:type="dxa"/>
          </w:tcPr>
          <w:p w:rsidR="001A1ADD" w:rsidRPr="00FD04CA" w:rsidRDefault="001A1ADD" w:rsidP="001A1ADD">
            <w:pPr>
              <w:jc w:val="both"/>
              <w:rPr>
                <w:b/>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Изменения в природе в связи с развитием сельского хозяйства, производства и ростом численности населения</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Тестирование</w:t>
            </w:r>
          </w:p>
        </w:tc>
        <w:tc>
          <w:tcPr>
            <w:tcW w:w="4252" w:type="dxa"/>
          </w:tcPr>
          <w:p w:rsidR="001A1ADD" w:rsidRPr="00FD04CA" w:rsidRDefault="001A1ADD" w:rsidP="001A1ADD">
            <w:r w:rsidRPr="00FD04CA">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1A1ADD" w:rsidRPr="001A1ADD" w:rsidRDefault="001A1ADD" w:rsidP="001A1ADD">
            <w:pPr>
              <w:jc w:val="both"/>
            </w:pPr>
            <w:r w:rsidRPr="001A1ADD">
              <w:t>П.24, стр.114-116</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t>31</w:t>
            </w:r>
          </w:p>
        </w:tc>
        <w:tc>
          <w:tcPr>
            <w:tcW w:w="833" w:type="dxa"/>
          </w:tcPr>
          <w:p w:rsidR="001A1ADD" w:rsidRPr="00FD04CA" w:rsidRDefault="001A1ADD" w:rsidP="001A1ADD">
            <w:pPr>
              <w:jc w:val="both"/>
              <w:rPr>
                <w:b/>
                <w:lang w:val="en-US"/>
              </w:rPr>
            </w:pPr>
          </w:p>
        </w:tc>
        <w:tc>
          <w:tcPr>
            <w:tcW w:w="923" w:type="dxa"/>
          </w:tcPr>
          <w:p w:rsidR="001A1ADD" w:rsidRPr="00FD04CA" w:rsidRDefault="001A1ADD" w:rsidP="001A1ADD">
            <w:pPr>
              <w:jc w:val="both"/>
              <w:rPr>
                <w:b/>
                <w:lang w:val="en-US"/>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Влияние человека на живую природу с ходом истории. Глобальные экологические проблемы</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Письменный контроль</w:t>
            </w:r>
          </w:p>
        </w:tc>
        <w:tc>
          <w:tcPr>
            <w:tcW w:w="4252" w:type="dxa"/>
          </w:tcPr>
          <w:p w:rsidR="001A1ADD" w:rsidRPr="00FD04CA" w:rsidRDefault="001A1ADD" w:rsidP="001A1ADD">
            <w:r w:rsidRPr="00FD04CA">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1A1ADD" w:rsidRPr="001A1ADD" w:rsidRDefault="001A1ADD" w:rsidP="001A1ADD">
            <w:pPr>
              <w:jc w:val="both"/>
            </w:pPr>
            <w:r w:rsidRPr="001A1ADD">
              <w:t>П.25, стр.118-120</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t>32</w:t>
            </w:r>
          </w:p>
        </w:tc>
        <w:tc>
          <w:tcPr>
            <w:tcW w:w="833" w:type="dxa"/>
          </w:tcPr>
          <w:p w:rsidR="001A1ADD" w:rsidRPr="00FD04CA" w:rsidRDefault="001A1ADD" w:rsidP="001A1ADD">
            <w:pPr>
              <w:jc w:val="both"/>
              <w:rPr>
                <w:b/>
                <w:lang w:val="en-US"/>
              </w:rPr>
            </w:pPr>
          </w:p>
        </w:tc>
        <w:tc>
          <w:tcPr>
            <w:tcW w:w="923" w:type="dxa"/>
          </w:tcPr>
          <w:p w:rsidR="001A1ADD" w:rsidRPr="00FD04CA" w:rsidRDefault="001A1ADD" w:rsidP="001A1ADD">
            <w:pPr>
              <w:jc w:val="both"/>
              <w:rPr>
                <w:b/>
                <w:lang w:val="en-US"/>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Загрязнение воздушной и </w:t>
            </w:r>
            <w:r w:rsidRPr="00FD04CA">
              <w:rPr>
                <w:rFonts w:ascii="Times New Roman" w:hAnsi="Times New Roman"/>
                <w:sz w:val="24"/>
                <w:szCs w:val="24"/>
              </w:rPr>
              <w:lastRenderedPageBreak/>
              <w:t>водной оболочек Земли, потери почв, их предотвращение</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lastRenderedPageBreak/>
              <w:t xml:space="preserve"> Устный опрос</w:t>
            </w:r>
          </w:p>
        </w:tc>
        <w:tc>
          <w:tcPr>
            <w:tcW w:w="4252" w:type="dxa"/>
          </w:tcPr>
          <w:p w:rsidR="001A1ADD" w:rsidRPr="00FD04CA" w:rsidRDefault="001A1ADD" w:rsidP="001A1ADD">
            <w:r w:rsidRPr="00FD04CA">
              <w:t xml:space="preserve">Анализ и оценивание влияния хозяйственной деятельности людей на </w:t>
            </w:r>
            <w:r w:rsidRPr="00FD04CA">
              <w:lastRenderedPageBreak/>
              <w:t xml:space="preserve">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1A1ADD" w:rsidRPr="001A1ADD" w:rsidRDefault="001A1ADD" w:rsidP="001A1ADD">
            <w:pPr>
              <w:jc w:val="both"/>
            </w:pPr>
            <w:r w:rsidRPr="001A1ADD">
              <w:lastRenderedPageBreak/>
              <w:t>П.26, стр.121-124</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w:t>
            </w:r>
            <w:r w:rsidRPr="00FD04CA">
              <w:rPr>
                <w:lang w:val="en-US"/>
              </w:rPr>
              <w:lastRenderedPageBreak/>
              <w:t>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lastRenderedPageBreak/>
              <w:t>33</w:t>
            </w:r>
          </w:p>
        </w:tc>
        <w:tc>
          <w:tcPr>
            <w:tcW w:w="833" w:type="dxa"/>
          </w:tcPr>
          <w:p w:rsidR="001A1ADD" w:rsidRPr="00FD04CA" w:rsidRDefault="001A1ADD" w:rsidP="001A1ADD">
            <w:pPr>
              <w:jc w:val="both"/>
              <w:rPr>
                <w:b/>
                <w:lang w:val="en-US"/>
              </w:rPr>
            </w:pPr>
          </w:p>
        </w:tc>
        <w:tc>
          <w:tcPr>
            <w:tcW w:w="923" w:type="dxa"/>
          </w:tcPr>
          <w:p w:rsidR="001A1ADD" w:rsidRPr="00FD04CA" w:rsidRDefault="001A1ADD" w:rsidP="001A1ADD">
            <w:pPr>
              <w:jc w:val="both"/>
              <w:rPr>
                <w:b/>
                <w:lang w:val="en-US"/>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Пути сохранения биологического разнообразия. Охраняемые территории.</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Устный опрос</w:t>
            </w:r>
          </w:p>
        </w:tc>
        <w:tc>
          <w:tcPr>
            <w:tcW w:w="4252" w:type="dxa"/>
          </w:tcPr>
          <w:p w:rsidR="001A1ADD" w:rsidRPr="00FD04CA" w:rsidRDefault="001A1ADD" w:rsidP="001A1ADD">
            <w:r w:rsidRPr="00FD04CA">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1A1ADD" w:rsidRPr="001A1ADD" w:rsidRDefault="001A1ADD" w:rsidP="001A1ADD">
            <w:pPr>
              <w:jc w:val="both"/>
            </w:pPr>
            <w:r w:rsidRPr="001A1ADD">
              <w:t>П.27, стр.125-127</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r w:rsidR="001A1ADD" w:rsidRPr="00FC4543" w:rsidTr="001A3612">
        <w:trPr>
          <w:gridAfter w:val="1"/>
          <w:wAfter w:w="15" w:type="dxa"/>
        </w:trPr>
        <w:tc>
          <w:tcPr>
            <w:tcW w:w="583" w:type="dxa"/>
          </w:tcPr>
          <w:p w:rsidR="001A1ADD" w:rsidRPr="00FD04CA" w:rsidRDefault="001A1ADD" w:rsidP="001A1ADD">
            <w:pPr>
              <w:jc w:val="both"/>
              <w:rPr>
                <w:b/>
              </w:rPr>
            </w:pPr>
            <w:r w:rsidRPr="00FD04CA">
              <w:rPr>
                <w:b/>
              </w:rPr>
              <w:t>34</w:t>
            </w:r>
          </w:p>
        </w:tc>
        <w:tc>
          <w:tcPr>
            <w:tcW w:w="833" w:type="dxa"/>
          </w:tcPr>
          <w:p w:rsidR="001A1ADD" w:rsidRPr="00FD04CA" w:rsidRDefault="001A1ADD" w:rsidP="001A1ADD">
            <w:pPr>
              <w:jc w:val="both"/>
              <w:rPr>
                <w:b/>
                <w:lang w:val="en-US"/>
              </w:rPr>
            </w:pPr>
          </w:p>
        </w:tc>
        <w:tc>
          <w:tcPr>
            <w:tcW w:w="923" w:type="dxa"/>
          </w:tcPr>
          <w:p w:rsidR="001A1ADD" w:rsidRPr="00FD04CA" w:rsidRDefault="001A1ADD" w:rsidP="001A1ADD">
            <w:pPr>
              <w:jc w:val="both"/>
              <w:rPr>
                <w:b/>
                <w:lang w:val="en-US"/>
              </w:rPr>
            </w:pPr>
          </w:p>
        </w:tc>
        <w:tc>
          <w:tcPr>
            <w:tcW w:w="1752"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Красная книга РФ. Осознание жизни как великой ценности</w:t>
            </w:r>
          </w:p>
        </w:tc>
        <w:tc>
          <w:tcPr>
            <w:tcW w:w="1580" w:type="dxa"/>
          </w:tcPr>
          <w:p w:rsidR="001A1ADD" w:rsidRPr="00FD04CA" w:rsidRDefault="001A1ADD" w:rsidP="001A1ADD">
            <w:pPr>
              <w:pStyle w:val="a6"/>
              <w:tabs>
                <w:tab w:val="left" w:pos="3682"/>
              </w:tabs>
              <w:rPr>
                <w:rFonts w:ascii="Times New Roman" w:hAnsi="Times New Roman"/>
                <w:sz w:val="24"/>
                <w:szCs w:val="24"/>
              </w:rPr>
            </w:pPr>
            <w:r w:rsidRPr="00FD04CA">
              <w:rPr>
                <w:rFonts w:ascii="Times New Roman" w:hAnsi="Times New Roman"/>
                <w:sz w:val="24"/>
                <w:szCs w:val="24"/>
              </w:rPr>
              <w:t xml:space="preserve"> Контрольная работа</w:t>
            </w:r>
          </w:p>
        </w:tc>
        <w:tc>
          <w:tcPr>
            <w:tcW w:w="4252" w:type="dxa"/>
          </w:tcPr>
          <w:p w:rsidR="001A1ADD" w:rsidRPr="00FD04CA" w:rsidRDefault="001A1ADD" w:rsidP="001A1ADD">
            <w:r w:rsidRPr="00FD04CA">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Обоснование правил поведения человека в природе; </w:t>
            </w:r>
          </w:p>
        </w:tc>
        <w:tc>
          <w:tcPr>
            <w:tcW w:w="1418" w:type="dxa"/>
          </w:tcPr>
          <w:p w:rsidR="001A1ADD" w:rsidRPr="001A1ADD" w:rsidRDefault="001A1ADD" w:rsidP="001A1ADD">
            <w:pPr>
              <w:jc w:val="both"/>
            </w:pPr>
            <w:r w:rsidRPr="001A1ADD">
              <w:t>Повторить стр.114-120</w:t>
            </w:r>
          </w:p>
        </w:tc>
        <w:tc>
          <w:tcPr>
            <w:tcW w:w="1276" w:type="dxa"/>
          </w:tcPr>
          <w:p w:rsidR="001A1ADD" w:rsidRPr="00FD04CA" w:rsidRDefault="001A1ADD" w:rsidP="001A1ADD">
            <w:pPr>
              <w:jc w:val="both"/>
              <w:rPr>
                <w:b/>
              </w:rPr>
            </w:pPr>
          </w:p>
        </w:tc>
        <w:tc>
          <w:tcPr>
            <w:tcW w:w="1182" w:type="dxa"/>
          </w:tcPr>
          <w:p w:rsidR="001A1ADD" w:rsidRPr="00FD04CA" w:rsidRDefault="001A1ADD" w:rsidP="001A1ADD">
            <w:pPr>
              <w:jc w:val="both"/>
              <w:rPr>
                <w:b/>
              </w:rPr>
            </w:pPr>
          </w:p>
        </w:tc>
        <w:tc>
          <w:tcPr>
            <w:tcW w:w="2274" w:type="dxa"/>
          </w:tcPr>
          <w:p w:rsidR="001A1ADD" w:rsidRPr="00FD04CA" w:rsidRDefault="001A1ADD" w:rsidP="001A1ADD">
            <w:pPr>
              <w:rPr>
                <w:lang w:val="en-US"/>
              </w:rPr>
            </w:pPr>
            <w:r w:rsidRPr="00FD04CA">
              <w:rPr>
                <w:lang w:val="en-US"/>
              </w:rPr>
              <w:t>https://interneturok.ru/subject/biology/class/5 http://www.ebio.ru/index-4.html https://www.youtube.com/playlist? list=PLvtJKssE5NrjhRuAnMLezrKtGIIQDjD6</w:t>
            </w:r>
          </w:p>
        </w:tc>
      </w:tr>
    </w:tbl>
    <w:p w:rsidR="00724398" w:rsidRPr="00FD04CA" w:rsidRDefault="00724398" w:rsidP="00FD04CA">
      <w:pPr>
        <w:pStyle w:val="a6"/>
        <w:tabs>
          <w:tab w:val="left" w:pos="3682"/>
        </w:tabs>
        <w:ind w:firstLine="567"/>
        <w:rPr>
          <w:rFonts w:ascii="Times New Roman" w:hAnsi="Times New Roman"/>
          <w:b/>
          <w:sz w:val="24"/>
          <w:szCs w:val="24"/>
        </w:rPr>
      </w:pPr>
    </w:p>
    <w:p w:rsidR="00724398" w:rsidRPr="00FD04CA" w:rsidRDefault="00724398" w:rsidP="00FD04CA"/>
    <w:p w:rsidR="00724398" w:rsidRDefault="00724398" w:rsidP="00FD04CA"/>
    <w:p w:rsidR="001A1ADD" w:rsidRDefault="001A1ADD" w:rsidP="00FD04CA"/>
    <w:p w:rsidR="001A1ADD" w:rsidRPr="00FD04CA" w:rsidRDefault="001A1ADD" w:rsidP="00FD04CA">
      <w:bookmarkStart w:id="0" w:name="_GoBack"/>
      <w:bookmarkEnd w:id="0"/>
    </w:p>
    <w:p w:rsidR="00724398" w:rsidRDefault="00724398" w:rsidP="00FD04CA"/>
    <w:p w:rsidR="003B0278" w:rsidRDefault="003B0278" w:rsidP="003B0278">
      <w:pPr>
        <w:jc w:val="right"/>
      </w:pPr>
      <w:r>
        <w:lastRenderedPageBreak/>
        <w:t xml:space="preserve">Приложение </w:t>
      </w:r>
    </w:p>
    <w:p w:rsidR="003B0278" w:rsidRPr="004335F0" w:rsidRDefault="003B0278" w:rsidP="003B0278">
      <w:pPr>
        <w:widowControl w:val="0"/>
        <w:shd w:val="clear" w:color="auto" w:fill="FFFFFF"/>
        <w:tabs>
          <w:tab w:val="left" w:pos="518"/>
        </w:tabs>
        <w:autoSpaceDE w:val="0"/>
        <w:rPr>
          <w:rFonts w:cs="Calibri"/>
          <w:b/>
          <w:color w:val="000000"/>
          <w:sz w:val="28"/>
          <w:szCs w:val="28"/>
        </w:rPr>
      </w:pPr>
      <w:r w:rsidRPr="004335F0">
        <w:rPr>
          <w:rFonts w:cs="Calibri"/>
          <w:b/>
          <w:color w:val="000000"/>
          <w:sz w:val="28"/>
          <w:szCs w:val="28"/>
        </w:rPr>
        <w:t xml:space="preserve">Предмет______________  </w:t>
      </w:r>
    </w:p>
    <w:p w:rsidR="003B0278" w:rsidRPr="004335F0" w:rsidRDefault="003B0278" w:rsidP="003B0278">
      <w:pPr>
        <w:widowControl w:val="0"/>
        <w:shd w:val="clear" w:color="auto" w:fill="FFFFFF"/>
        <w:tabs>
          <w:tab w:val="left" w:pos="518"/>
        </w:tabs>
        <w:autoSpaceDE w:val="0"/>
        <w:rPr>
          <w:rFonts w:cs="Calibri"/>
          <w:b/>
          <w:color w:val="000000"/>
          <w:sz w:val="28"/>
          <w:szCs w:val="28"/>
        </w:rPr>
      </w:pPr>
      <w:r w:rsidRPr="004335F0">
        <w:rPr>
          <w:rFonts w:cs="Calibri"/>
          <w:b/>
          <w:color w:val="000000"/>
          <w:sz w:val="28"/>
          <w:szCs w:val="28"/>
        </w:rPr>
        <w:t xml:space="preserve">Класс________________ </w:t>
      </w:r>
    </w:p>
    <w:p w:rsidR="003B0278" w:rsidRPr="00AD0E5C" w:rsidRDefault="003B0278" w:rsidP="005B4064">
      <w:pPr>
        <w:widowControl w:val="0"/>
        <w:shd w:val="clear" w:color="auto" w:fill="FFFFFF"/>
        <w:tabs>
          <w:tab w:val="left" w:pos="518"/>
        </w:tabs>
        <w:autoSpaceDE w:val="0"/>
        <w:rPr>
          <w:rFonts w:cs="Calibri"/>
          <w:color w:val="000000"/>
          <w:sz w:val="26"/>
          <w:szCs w:val="26"/>
        </w:rPr>
      </w:pPr>
      <w:r w:rsidRPr="004335F0">
        <w:rPr>
          <w:rFonts w:cs="Calibri"/>
          <w:b/>
          <w:color w:val="000000"/>
          <w:sz w:val="28"/>
          <w:szCs w:val="28"/>
        </w:rPr>
        <w:t xml:space="preserve">Учитель______________ /Ф.И.О./ </w:t>
      </w:r>
      <w:r w:rsidRPr="004335F0">
        <w:rPr>
          <w:rFonts w:cs="Calibri"/>
          <w:b/>
          <w:color w:val="000000"/>
          <w:sz w:val="28"/>
          <w:szCs w:val="28"/>
        </w:rPr>
        <w:cr/>
      </w:r>
      <w:r>
        <w:rPr>
          <w:rFonts w:cs="Calibri"/>
          <w:color w:val="000000"/>
          <w:sz w:val="26"/>
          <w:szCs w:val="26"/>
        </w:rPr>
        <w:t xml:space="preserve">    </w:t>
      </w:r>
    </w:p>
    <w:p w:rsidR="003B0278" w:rsidRPr="00AD0E5C" w:rsidRDefault="003B0278" w:rsidP="003B0278">
      <w:pPr>
        <w:widowControl w:val="0"/>
        <w:shd w:val="clear" w:color="auto" w:fill="FFFFFF"/>
        <w:tabs>
          <w:tab w:val="left" w:pos="518"/>
        </w:tabs>
        <w:autoSpaceDE w:val="0"/>
        <w:jc w:val="center"/>
        <w:rPr>
          <w:rFonts w:cs="Calibri"/>
          <w:b/>
          <w:color w:val="000000"/>
          <w:sz w:val="28"/>
          <w:szCs w:val="28"/>
        </w:rPr>
      </w:pPr>
      <w:r w:rsidRPr="00AD0E5C">
        <w:rPr>
          <w:rFonts w:cs="Calibri"/>
          <w:b/>
          <w:color w:val="000000"/>
          <w:sz w:val="28"/>
          <w:szCs w:val="28"/>
        </w:rPr>
        <w:t>Лист</w:t>
      </w:r>
    </w:p>
    <w:p w:rsidR="003B0278" w:rsidRDefault="003B0278" w:rsidP="003B0278">
      <w:pPr>
        <w:widowControl w:val="0"/>
        <w:shd w:val="clear" w:color="auto" w:fill="FFFFFF"/>
        <w:tabs>
          <w:tab w:val="left" w:pos="518"/>
        </w:tabs>
        <w:autoSpaceDE w:val="0"/>
        <w:jc w:val="center"/>
        <w:rPr>
          <w:rFonts w:cs="Calibri"/>
          <w:b/>
          <w:color w:val="000000"/>
          <w:sz w:val="28"/>
          <w:szCs w:val="28"/>
        </w:rPr>
      </w:pPr>
      <w:r w:rsidRPr="00AD0E5C">
        <w:rPr>
          <w:rFonts w:cs="Calibri"/>
          <w:b/>
          <w:color w:val="000000"/>
          <w:sz w:val="28"/>
          <w:szCs w:val="28"/>
        </w:rPr>
        <w:t xml:space="preserve"> </w:t>
      </w:r>
      <w:r>
        <w:rPr>
          <w:rFonts w:cs="Calibri"/>
          <w:b/>
          <w:color w:val="000000"/>
          <w:sz w:val="28"/>
          <w:szCs w:val="28"/>
        </w:rPr>
        <w:t>корректировки рабочей программы</w:t>
      </w:r>
    </w:p>
    <w:p w:rsidR="005B4064" w:rsidRDefault="005B4064" w:rsidP="003B0278">
      <w:pPr>
        <w:widowControl w:val="0"/>
        <w:shd w:val="clear" w:color="auto" w:fill="FFFFFF"/>
        <w:tabs>
          <w:tab w:val="left" w:pos="518"/>
        </w:tabs>
        <w:autoSpaceDE w:val="0"/>
        <w:jc w:val="center"/>
        <w:rPr>
          <w:rFonts w:cs="Calibri"/>
          <w:b/>
          <w:color w:val="000000"/>
          <w:sz w:val="28"/>
          <w:szCs w:val="28"/>
        </w:rPr>
      </w:pPr>
    </w:p>
    <w:tbl>
      <w:tblPr>
        <w:tblpPr w:leftFromText="180" w:rightFromText="180" w:vertAnchor="text" w:horzAnchor="page" w:tblpX="733" w:tblpY="198"/>
        <w:tblW w:w="15264" w:type="dxa"/>
        <w:tblLayout w:type="fixed"/>
        <w:tblCellMar>
          <w:top w:w="55" w:type="dxa"/>
          <w:left w:w="55" w:type="dxa"/>
          <w:bottom w:w="55" w:type="dxa"/>
          <w:right w:w="55" w:type="dxa"/>
        </w:tblCellMar>
        <w:tblLook w:val="0000" w:firstRow="0" w:lastRow="0" w:firstColumn="0" w:lastColumn="0" w:noHBand="0" w:noVBand="0"/>
      </w:tblPr>
      <w:tblGrid>
        <w:gridCol w:w="1417"/>
        <w:gridCol w:w="1417"/>
        <w:gridCol w:w="3987"/>
        <w:gridCol w:w="3927"/>
        <w:gridCol w:w="4516"/>
      </w:tblGrid>
      <w:tr w:rsidR="003B0278" w:rsidRPr="00AD0E5C" w:rsidTr="005B4064">
        <w:trPr>
          <w:trHeight w:val="544"/>
        </w:trPr>
        <w:tc>
          <w:tcPr>
            <w:tcW w:w="2834" w:type="dxa"/>
            <w:gridSpan w:val="2"/>
            <w:tcBorders>
              <w:top w:val="single" w:sz="1" w:space="0" w:color="000000"/>
              <w:left w:val="single" w:sz="1" w:space="0" w:color="000000"/>
              <w:bottom w:val="single" w:sz="1" w:space="0" w:color="000000"/>
              <w:right w:val="single" w:sz="1" w:space="0" w:color="000000"/>
            </w:tcBorders>
            <w:shd w:val="clear" w:color="auto" w:fill="auto"/>
          </w:tcPr>
          <w:p w:rsidR="003B0278" w:rsidRPr="00F87B7C" w:rsidRDefault="003B0278" w:rsidP="005B4064">
            <w:pPr>
              <w:suppressLineNumbers/>
              <w:snapToGrid w:val="0"/>
              <w:jc w:val="center"/>
              <w:rPr>
                <w:rFonts w:cs="Calibri"/>
                <w:b/>
              </w:rPr>
            </w:pPr>
            <w:r w:rsidRPr="00F87B7C">
              <w:rPr>
                <w:rFonts w:cs="Calibri"/>
                <w:b/>
              </w:rPr>
              <w:t>Дата проведения урока</w:t>
            </w:r>
          </w:p>
        </w:tc>
        <w:tc>
          <w:tcPr>
            <w:tcW w:w="3987" w:type="dxa"/>
            <w:vMerge w:val="restart"/>
            <w:tcBorders>
              <w:top w:val="single" w:sz="1" w:space="0" w:color="000000"/>
              <w:left w:val="single" w:sz="1" w:space="0" w:color="000000"/>
            </w:tcBorders>
            <w:shd w:val="clear" w:color="auto" w:fill="auto"/>
          </w:tcPr>
          <w:p w:rsidR="003B0278" w:rsidRPr="00F87B7C" w:rsidRDefault="003B0278" w:rsidP="005B4064">
            <w:pPr>
              <w:suppressLineNumbers/>
              <w:snapToGrid w:val="0"/>
              <w:jc w:val="center"/>
              <w:rPr>
                <w:rFonts w:cs="Calibri"/>
                <w:b/>
              </w:rPr>
            </w:pPr>
            <w:r w:rsidRPr="00F87B7C">
              <w:rPr>
                <w:rFonts w:cs="Calibri"/>
                <w:b/>
              </w:rPr>
              <w:t>Тема урока</w:t>
            </w:r>
          </w:p>
        </w:tc>
        <w:tc>
          <w:tcPr>
            <w:tcW w:w="3927" w:type="dxa"/>
            <w:vMerge w:val="restart"/>
            <w:tcBorders>
              <w:top w:val="single" w:sz="1" w:space="0" w:color="000000"/>
              <w:left w:val="single" w:sz="1" w:space="0" w:color="000000"/>
            </w:tcBorders>
            <w:shd w:val="clear" w:color="auto" w:fill="auto"/>
          </w:tcPr>
          <w:p w:rsidR="003B0278" w:rsidRPr="00F87B7C" w:rsidRDefault="003B0278" w:rsidP="005B4064">
            <w:pPr>
              <w:suppressLineNumbers/>
              <w:snapToGrid w:val="0"/>
              <w:jc w:val="center"/>
              <w:rPr>
                <w:rFonts w:cs="Calibri"/>
                <w:b/>
              </w:rPr>
            </w:pPr>
            <w:r w:rsidRPr="00F87B7C">
              <w:rPr>
                <w:rFonts w:cs="Calibri"/>
                <w:b/>
              </w:rPr>
              <w:t>Способ корректировки</w:t>
            </w:r>
          </w:p>
        </w:tc>
        <w:tc>
          <w:tcPr>
            <w:tcW w:w="4516" w:type="dxa"/>
            <w:vMerge w:val="restart"/>
            <w:tcBorders>
              <w:top w:val="single" w:sz="1" w:space="0" w:color="000000"/>
              <w:left w:val="single" w:sz="1" w:space="0" w:color="000000"/>
              <w:right w:val="single" w:sz="4" w:space="0" w:color="auto"/>
            </w:tcBorders>
            <w:shd w:val="clear" w:color="auto" w:fill="auto"/>
          </w:tcPr>
          <w:p w:rsidR="003B0278" w:rsidRPr="00F87B7C" w:rsidRDefault="003B0278" w:rsidP="005B4064">
            <w:pPr>
              <w:suppressLineNumbers/>
              <w:snapToGrid w:val="0"/>
              <w:jc w:val="center"/>
              <w:rPr>
                <w:rFonts w:cs="Calibri"/>
                <w:b/>
              </w:rPr>
            </w:pPr>
            <w:r w:rsidRPr="00F87B7C">
              <w:rPr>
                <w:rFonts w:cs="Calibri"/>
                <w:b/>
              </w:rPr>
              <w:t>Причина корректировки</w:t>
            </w:r>
          </w:p>
        </w:tc>
      </w:tr>
      <w:tr w:rsidR="003B0278" w:rsidRPr="00AD0E5C" w:rsidTr="005B4064">
        <w:trPr>
          <w:trHeight w:val="266"/>
        </w:trPr>
        <w:tc>
          <w:tcPr>
            <w:tcW w:w="1417" w:type="dxa"/>
            <w:tcBorders>
              <w:left w:val="single" w:sz="1" w:space="0" w:color="000000"/>
              <w:bottom w:val="single" w:sz="1" w:space="0" w:color="000000"/>
            </w:tcBorders>
            <w:shd w:val="clear" w:color="auto" w:fill="auto"/>
          </w:tcPr>
          <w:p w:rsidR="003B0278" w:rsidRPr="00AD0E5C" w:rsidRDefault="003B0278" w:rsidP="005B4064">
            <w:pPr>
              <w:suppressLineNumbers/>
              <w:snapToGrid w:val="0"/>
              <w:jc w:val="center"/>
              <w:rPr>
                <w:rFonts w:cs="Calibri"/>
              </w:rPr>
            </w:pPr>
            <w:r w:rsidRPr="00AD0E5C">
              <w:rPr>
                <w:rFonts w:cs="Calibri"/>
              </w:rPr>
              <w:t>по плану</w:t>
            </w:r>
          </w:p>
        </w:tc>
        <w:tc>
          <w:tcPr>
            <w:tcW w:w="1417" w:type="dxa"/>
            <w:tcBorders>
              <w:left w:val="single" w:sz="1" w:space="0" w:color="000000"/>
              <w:bottom w:val="single" w:sz="1" w:space="0" w:color="000000"/>
              <w:right w:val="single" w:sz="1" w:space="0" w:color="000000"/>
            </w:tcBorders>
          </w:tcPr>
          <w:p w:rsidR="003B0278" w:rsidRPr="00AD0E5C" w:rsidRDefault="003B0278" w:rsidP="005B4064">
            <w:pPr>
              <w:suppressLineNumbers/>
              <w:snapToGrid w:val="0"/>
              <w:jc w:val="center"/>
              <w:rPr>
                <w:rFonts w:cs="Calibri"/>
              </w:rPr>
            </w:pPr>
            <w:r>
              <w:rPr>
                <w:rFonts w:cs="Calibri"/>
              </w:rPr>
              <w:t>фактически</w:t>
            </w:r>
          </w:p>
        </w:tc>
        <w:tc>
          <w:tcPr>
            <w:tcW w:w="3987" w:type="dxa"/>
            <w:vMerge/>
            <w:tcBorders>
              <w:left w:val="single" w:sz="1" w:space="0" w:color="000000"/>
              <w:bottom w:val="single" w:sz="1" w:space="0" w:color="000000"/>
            </w:tcBorders>
            <w:shd w:val="clear" w:color="auto" w:fill="auto"/>
          </w:tcPr>
          <w:p w:rsidR="003B0278" w:rsidRPr="00AD0E5C" w:rsidRDefault="003B0278" w:rsidP="005B4064">
            <w:pPr>
              <w:suppressLineNumbers/>
              <w:snapToGrid w:val="0"/>
              <w:jc w:val="center"/>
              <w:rPr>
                <w:rFonts w:cs="Calibri"/>
              </w:rPr>
            </w:pPr>
          </w:p>
        </w:tc>
        <w:tc>
          <w:tcPr>
            <w:tcW w:w="3927" w:type="dxa"/>
            <w:vMerge/>
            <w:tcBorders>
              <w:left w:val="single" w:sz="1" w:space="0" w:color="000000"/>
              <w:bottom w:val="single" w:sz="1" w:space="0" w:color="000000"/>
            </w:tcBorders>
            <w:shd w:val="clear" w:color="auto" w:fill="auto"/>
          </w:tcPr>
          <w:p w:rsidR="003B0278" w:rsidRPr="00AD0E5C" w:rsidRDefault="003B0278" w:rsidP="005B4064">
            <w:pPr>
              <w:suppressLineNumbers/>
              <w:snapToGrid w:val="0"/>
              <w:jc w:val="center"/>
              <w:rPr>
                <w:rFonts w:cs="Calibri"/>
              </w:rPr>
            </w:pPr>
          </w:p>
        </w:tc>
        <w:tc>
          <w:tcPr>
            <w:tcW w:w="4516" w:type="dxa"/>
            <w:vMerge/>
            <w:tcBorders>
              <w:left w:val="single" w:sz="1" w:space="0" w:color="000000"/>
              <w:bottom w:val="single" w:sz="1" w:space="0" w:color="000000"/>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516"/>
        </w:trPr>
        <w:tc>
          <w:tcPr>
            <w:tcW w:w="1417" w:type="dxa"/>
            <w:tcBorders>
              <w:left w:val="single" w:sz="1" w:space="0" w:color="000000"/>
              <w:bottom w:val="single" w:sz="1" w:space="0" w:color="000000"/>
            </w:tcBorders>
            <w:shd w:val="clear" w:color="auto" w:fill="auto"/>
          </w:tcPr>
          <w:p w:rsidR="003B0278" w:rsidRPr="00AD0E5C" w:rsidRDefault="003B0278" w:rsidP="005B4064">
            <w:pPr>
              <w:suppressLineNumbers/>
              <w:snapToGrid w:val="0"/>
              <w:jc w:val="center"/>
              <w:rPr>
                <w:rFonts w:cs="Calibri"/>
              </w:rPr>
            </w:pPr>
          </w:p>
        </w:tc>
        <w:tc>
          <w:tcPr>
            <w:tcW w:w="1417" w:type="dxa"/>
            <w:vMerge w:val="restart"/>
            <w:tcBorders>
              <w:left w:val="single" w:sz="1" w:space="0" w:color="000000"/>
              <w:right w:val="single" w:sz="1" w:space="0" w:color="000000"/>
            </w:tcBorders>
          </w:tcPr>
          <w:p w:rsidR="003B0278" w:rsidRDefault="003B0278" w:rsidP="005B4064">
            <w:pPr>
              <w:suppressLineNumbers/>
              <w:snapToGrid w:val="0"/>
              <w:jc w:val="center"/>
              <w:rPr>
                <w:rFonts w:cs="Calibri"/>
              </w:rPr>
            </w:pPr>
          </w:p>
        </w:tc>
        <w:tc>
          <w:tcPr>
            <w:tcW w:w="3987" w:type="dxa"/>
            <w:tcBorders>
              <w:left w:val="single" w:sz="1" w:space="0" w:color="000000"/>
              <w:bottom w:val="single" w:sz="1" w:space="0" w:color="000000"/>
            </w:tcBorders>
            <w:shd w:val="clear" w:color="auto" w:fill="auto"/>
          </w:tcPr>
          <w:p w:rsidR="003B0278" w:rsidRPr="00AD0E5C" w:rsidRDefault="003B0278" w:rsidP="005B4064">
            <w:pPr>
              <w:suppressLineNumbers/>
              <w:snapToGrid w:val="0"/>
              <w:jc w:val="center"/>
              <w:rPr>
                <w:rFonts w:cs="Calibri"/>
              </w:rPr>
            </w:pPr>
          </w:p>
        </w:tc>
        <w:tc>
          <w:tcPr>
            <w:tcW w:w="3927" w:type="dxa"/>
            <w:vMerge w:val="restart"/>
            <w:tcBorders>
              <w:left w:val="single" w:sz="1" w:space="0" w:color="000000"/>
            </w:tcBorders>
            <w:shd w:val="clear" w:color="auto" w:fill="auto"/>
          </w:tcPr>
          <w:p w:rsidR="003B0278" w:rsidRPr="00CB1D4D" w:rsidRDefault="003B0278" w:rsidP="005B4064">
            <w:pPr>
              <w:suppressLineNumbers/>
              <w:snapToGrid w:val="0"/>
              <w:jc w:val="center"/>
              <w:rPr>
                <w:rFonts w:cs="Calibri"/>
                <w:i/>
              </w:rPr>
            </w:pPr>
            <w:r w:rsidRPr="00CB1D4D">
              <w:rPr>
                <w:rFonts w:cs="Calibri"/>
                <w:i/>
              </w:rPr>
              <w:t>Объединены темы уроков, часть темы задана на самостоятельную работу с текстом</w:t>
            </w:r>
          </w:p>
        </w:tc>
        <w:tc>
          <w:tcPr>
            <w:tcW w:w="4516" w:type="dxa"/>
            <w:vMerge w:val="restart"/>
            <w:tcBorders>
              <w:left w:val="single" w:sz="1" w:space="0" w:color="000000"/>
              <w:right w:val="single" w:sz="4" w:space="0" w:color="auto"/>
            </w:tcBorders>
            <w:shd w:val="clear" w:color="auto" w:fill="auto"/>
          </w:tcPr>
          <w:p w:rsidR="003B0278" w:rsidRPr="00CB1D4D" w:rsidRDefault="003B0278" w:rsidP="005B4064">
            <w:pPr>
              <w:suppressLineNumbers/>
              <w:snapToGrid w:val="0"/>
              <w:jc w:val="center"/>
              <w:rPr>
                <w:rFonts w:cs="Calibri"/>
                <w:i/>
              </w:rPr>
            </w:pPr>
            <w:r w:rsidRPr="00CB1D4D">
              <w:rPr>
                <w:rFonts w:cs="Calibri"/>
                <w:i/>
              </w:rPr>
              <w:t>Карантин, сильные морозы и т.д.</w:t>
            </w:r>
          </w:p>
        </w:tc>
      </w:tr>
      <w:tr w:rsidR="003B0278" w:rsidRPr="00AD0E5C" w:rsidTr="005B4064">
        <w:trPr>
          <w:trHeight w:val="502"/>
        </w:trPr>
        <w:tc>
          <w:tcPr>
            <w:tcW w:w="1417" w:type="dxa"/>
            <w:tcBorders>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vMerge/>
            <w:tcBorders>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vMerge/>
            <w:tcBorders>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vMerge/>
            <w:tcBorders>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14"/>
        </w:trPr>
        <w:tc>
          <w:tcPr>
            <w:tcW w:w="1417" w:type="dxa"/>
            <w:tcBorders>
              <w:top w:val="single" w:sz="4" w:space="0" w:color="auto"/>
              <w:left w:val="single" w:sz="1" w:space="0" w:color="000000"/>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3B0278"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3B0278" w:rsidRPr="00AD0E5C" w:rsidRDefault="003B0278"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3B0278" w:rsidRPr="00AD0E5C" w:rsidRDefault="003B0278"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3B0278" w:rsidRPr="00AD0E5C" w:rsidRDefault="003B0278" w:rsidP="005B4064">
            <w:pPr>
              <w:suppressLineNumbers/>
              <w:snapToGrid w:val="0"/>
              <w:jc w:val="center"/>
              <w:rPr>
                <w:rFonts w:cs="Calibri"/>
              </w:rPr>
            </w:pPr>
          </w:p>
        </w:tc>
      </w:tr>
      <w:tr w:rsidR="005B4064"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5B4064" w:rsidRPr="00AD0E5C" w:rsidRDefault="005B4064"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5B4064" w:rsidRPr="00AD0E5C" w:rsidRDefault="005B4064"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5B4064" w:rsidRPr="00AD0E5C" w:rsidRDefault="005B4064"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5B4064" w:rsidRPr="00AD0E5C" w:rsidRDefault="005B4064"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5B4064" w:rsidRPr="00AD0E5C" w:rsidRDefault="005B4064" w:rsidP="005B4064">
            <w:pPr>
              <w:suppressLineNumbers/>
              <w:snapToGrid w:val="0"/>
              <w:jc w:val="center"/>
              <w:rPr>
                <w:rFonts w:cs="Calibri"/>
              </w:rPr>
            </w:pPr>
          </w:p>
        </w:tc>
      </w:tr>
      <w:tr w:rsidR="005B4064" w:rsidRPr="00AD0E5C" w:rsidTr="005B4064">
        <w:trPr>
          <w:trHeight w:val="278"/>
        </w:trPr>
        <w:tc>
          <w:tcPr>
            <w:tcW w:w="1417" w:type="dxa"/>
            <w:tcBorders>
              <w:top w:val="single" w:sz="4" w:space="0" w:color="auto"/>
              <w:left w:val="single" w:sz="1" w:space="0" w:color="000000"/>
              <w:bottom w:val="single" w:sz="4" w:space="0" w:color="auto"/>
            </w:tcBorders>
            <w:shd w:val="clear" w:color="auto" w:fill="auto"/>
          </w:tcPr>
          <w:p w:rsidR="005B4064" w:rsidRPr="00AD0E5C" w:rsidRDefault="005B4064" w:rsidP="005B4064">
            <w:pPr>
              <w:suppressLineNumbers/>
              <w:snapToGrid w:val="0"/>
              <w:jc w:val="center"/>
              <w:rPr>
                <w:rFonts w:cs="Calibri"/>
              </w:rPr>
            </w:pPr>
          </w:p>
        </w:tc>
        <w:tc>
          <w:tcPr>
            <w:tcW w:w="1417" w:type="dxa"/>
            <w:tcBorders>
              <w:top w:val="single" w:sz="4" w:space="0" w:color="auto"/>
              <w:left w:val="single" w:sz="1" w:space="0" w:color="000000"/>
              <w:bottom w:val="single" w:sz="4" w:space="0" w:color="auto"/>
              <w:right w:val="single" w:sz="1" w:space="0" w:color="000000"/>
            </w:tcBorders>
          </w:tcPr>
          <w:p w:rsidR="005B4064" w:rsidRPr="00AD0E5C" w:rsidRDefault="005B4064" w:rsidP="005B4064">
            <w:pPr>
              <w:suppressLineNumbers/>
              <w:snapToGrid w:val="0"/>
              <w:jc w:val="center"/>
              <w:rPr>
                <w:rFonts w:cs="Calibri"/>
              </w:rPr>
            </w:pPr>
          </w:p>
        </w:tc>
        <w:tc>
          <w:tcPr>
            <w:tcW w:w="3987" w:type="dxa"/>
            <w:tcBorders>
              <w:top w:val="single" w:sz="4" w:space="0" w:color="auto"/>
              <w:left w:val="single" w:sz="1" w:space="0" w:color="000000"/>
              <w:bottom w:val="single" w:sz="4" w:space="0" w:color="auto"/>
            </w:tcBorders>
            <w:shd w:val="clear" w:color="auto" w:fill="auto"/>
          </w:tcPr>
          <w:p w:rsidR="005B4064" w:rsidRPr="00AD0E5C" w:rsidRDefault="005B4064" w:rsidP="005B4064">
            <w:pPr>
              <w:suppressLineNumbers/>
              <w:snapToGrid w:val="0"/>
              <w:jc w:val="center"/>
              <w:rPr>
                <w:rFonts w:cs="Calibri"/>
              </w:rPr>
            </w:pPr>
          </w:p>
        </w:tc>
        <w:tc>
          <w:tcPr>
            <w:tcW w:w="3927" w:type="dxa"/>
            <w:tcBorders>
              <w:top w:val="single" w:sz="4" w:space="0" w:color="auto"/>
              <w:left w:val="single" w:sz="1" w:space="0" w:color="000000"/>
              <w:bottom w:val="single" w:sz="4" w:space="0" w:color="auto"/>
            </w:tcBorders>
            <w:shd w:val="clear" w:color="auto" w:fill="auto"/>
          </w:tcPr>
          <w:p w:rsidR="005B4064" w:rsidRPr="00AD0E5C" w:rsidRDefault="005B4064" w:rsidP="005B4064">
            <w:pPr>
              <w:suppressLineNumbers/>
              <w:snapToGrid w:val="0"/>
              <w:jc w:val="center"/>
              <w:rPr>
                <w:rFonts w:cs="Calibri"/>
              </w:rPr>
            </w:pPr>
          </w:p>
        </w:tc>
        <w:tc>
          <w:tcPr>
            <w:tcW w:w="4516" w:type="dxa"/>
            <w:tcBorders>
              <w:top w:val="single" w:sz="4" w:space="0" w:color="auto"/>
              <w:left w:val="single" w:sz="1" w:space="0" w:color="000000"/>
              <w:bottom w:val="single" w:sz="4" w:space="0" w:color="auto"/>
              <w:right w:val="single" w:sz="4" w:space="0" w:color="auto"/>
            </w:tcBorders>
            <w:shd w:val="clear" w:color="auto" w:fill="auto"/>
          </w:tcPr>
          <w:p w:rsidR="005B4064" w:rsidRPr="00AD0E5C" w:rsidRDefault="005B4064" w:rsidP="005B4064">
            <w:pPr>
              <w:suppressLineNumbers/>
              <w:snapToGrid w:val="0"/>
              <w:jc w:val="center"/>
              <w:rPr>
                <w:rFonts w:cs="Calibri"/>
              </w:rPr>
            </w:pPr>
          </w:p>
        </w:tc>
      </w:tr>
      <w:tr w:rsidR="005B4064" w:rsidRPr="00AD0E5C" w:rsidTr="005B4064">
        <w:trPr>
          <w:trHeight w:val="278"/>
        </w:trPr>
        <w:tc>
          <w:tcPr>
            <w:tcW w:w="1417" w:type="dxa"/>
            <w:tcBorders>
              <w:top w:val="single" w:sz="4" w:space="0" w:color="auto"/>
              <w:left w:val="single" w:sz="1" w:space="0" w:color="000000"/>
              <w:bottom w:val="single" w:sz="1" w:space="0" w:color="000000"/>
            </w:tcBorders>
            <w:shd w:val="clear" w:color="auto" w:fill="auto"/>
          </w:tcPr>
          <w:p w:rsidR="005B4064" w:rsidRPr="00AD0E5C" w:rsidRDefault="005B4064" w:rsidP="005B4064">
            <w:pPr>
              <w:suppressLineNumbers/>
              <w:snapToGrid w:val="0"/>
              <w:jc w:val="center"/>
              <w:rPr>
                <w:rFonts w:cs="Calibri"/>
              </w:rPr>
            </w:pPr>
          </w:p>
        </w:tc>
        <w:tc>
          <w:tcPr>
            <w:tcW w:w="1417" w:type="dxa"/>
            <w:tcBorders>
              <w:top w:val="single" w:sz="4" w:space="0" w:color="auto"/>
              <w:left w:val="single" w:sz="1" w:space="0" w:color="000000"/>
              <w:bottom w:val="single" w:sz="1" w:space="0" w:color="000000"/>
              <w:right w:val="single" w:sz="1" w:space="0" w:color="000000"/>
            </w:tcBorders>
          </w:tcPr>
          <w:p w:rsidR="005B4064" w:rsidRPr="00AD0E5C" w:rsidRDefault="005B4064" w:rsidP="005B4064">
            <w:pPr>
              <w:suppressLineNumbers/>
              <w:snapToGrid w:val="0"/>
              <w:jc w:val="center"/>
              <w:rPr>
                <w:rFonts w:cs="Calibri"/>
              </w:rPr>
            </w:pPr>
          </w:p>
        </w:tc>
        <w:tc>
          <w:tcPr>
            <w:tcW w:w="3987" w:type="dxa"/>
            <w:tcBorders>
              <w:top w:val="single" w:sz="4" w:space="0" w:color="auto"/>
              <w:left w:val="single" w:sz="1" w:space="0" w:color="000000"/>
              <w:bottom w:val="single" w:sz="1" w:space="0" w:color="000000"/>
            </w:tcBorders>
            <w:shd w:val="clear" w:color="auto" w:fill="auto"/>
          </w:tcPr>
          <w:p w:rsidR="005B4064" w:rsidRPr="00AD0E5C" w:rsidRDefault="005B4064" w:rsidP="005B4064">
            <w:pPr>
              <w:suppressLineNumbers/>
              <w:snapToGrid w:val="0"/>
              <w:jc w:val="center"/>
              <w:rPr>
                <w:rFonts w:cs="Calibri"/>
              </w:rPr>
            </w:pPr>
          </w:p>
        </w:tc>
        <w:tc>
          <w:tcPr>
            <w:tcW w:w="3927" w:type="dxa"/>
            <w:tcBorders>
              <w:top w:val="single" w:sz="4" w:space="0" w:color="auto"/>
              <w:left w:val="single" w:sz="1" w:space="0" w:color="000000"/>
              <w:bottom w:val="single" w:sz="1" w:space="0" w:color="000000"/>
            </w:tcBorders>
            <w:shd w:val="clear" w:color="auto" w:fill="auto"/>
          </w:tcPr>
          <w:p w:rsidR="005B4064" w:rsidRPr="00AD0E5C" w:rsidRDefault="005B4064" w:rsidP="005B4064">
            <w:pPr>
              <w:suppressLineNumbers/>
              <w:snapToGrid w:val="0"/>
              <w:jc w:val="center"/>
              <w:rPr>
                <w:rFonts w:cs="Calibri"/>
              </w:rPr>
            </w:pPr>
          </w:p>
        </w:tc>
        <w:tc>
          <w:tcPr>
            <w:tcW w:w="4516" w:type="dxa"/>
            <w:tcBorders>
              <w:top w:val="single" w:sz="4" w:space="0" w:color="auto"/>
              <w:left w:val="single" w:sz="1" w:space="0" w:color="000000"/>
              <w:bottom w:val="single" w:sz="1" w:space="0" w:color="000000"/>
              <w:right w:val="single" w:sz="4" w:space="0" w:color="auto"/>
            </w:tcBorders>
            <w:shd w:val="clear" w:color="auto" w:fill="auto"/>
          </w:tcPr>
          <w:p w:rsidR="005B4064" w:rsidRPr="00AD0E5C" w:rsidRDefault="005B4064" w:rsidP="005B4064">
            <w:pPr>
              <w:suppressLineNumbers/>
              <w:snapToGrid w:val="0"/>
              <w:jc w:val="center"/>
              <w:rPr>
                <w:rFonts w:cs="Calibri"/>
              </w:rPr>
            </w:pPr>
          </w:p>
        </w:tc>
      </w:tr>
    </w:tbl>
    <w:p w:rsidR="003B0278" w:rsidRPr="00757797" w:rsidRDefault="003B0278" w:rsidP="003B0278">
      <w:pPr>
        <w:tabs>
          <w:tab w:val="left" w:pos="3087"/>
        </w:tabs>
        <w:jc w:val="center"/>
      </w:pPr>
    </w:p>
    <w:p w:rsidR="00724398" w:rsidRPr="00FD04CA" w:rsidRDefault="00724398" w:rsidP="00FD04CA">
      <w:pPr>
        <w:jc w:val="center"/>
        <w:rPr>
          <w:b/>
        </w:rPr>
      </w:pPr>
      <w:r w:rsidRPr="00FD04CA">
        <w:rPr>
          <w:b/>
        </w:rPr>
        <w:lastRenderedPageBreak/>
        <w:t xml:space="preserve">Методическое пособие.  </w:t>
      </w:r>
    </w:p>
    <w:p w:rsidR="00724398" w:rsidRPr="00FD04CA" w:rsidRDefault="00724398" w:rsidP="00FD04CA">
      <w:pPr>
        <w:pStyle w:val="a3"/>
        <w:shd w:val="clear" w:color="auto" w:fill="FFFFFF"/>
        <w:spacing w:before="0" w:beforeAutospacing="0" w:after="0" w:afterAutospacing="0"/>
        <w:jc w:val="center"/>
      </w:pPr>
    </w:p>
    <w:p w:rsidR="00724398" w:rsidRPr="00FD04CA" w:rsidRDefault="00724398" w:rsidP="00FD04CA">
      <w:pPr>
        <w:pStyle w:val="a3"/>
        <w:shd w:val="clear" w:color="auto" w:fill="FFFFFF"/>
        <w:spacing w:before="0" w:beforeAutospacing="0" w:after="0" w:afterAutospacing="0"/>
      </w:pPr>
      <w:r w:rsidRPr="00FD04CA">
        <w:rPr>
          <w:b/>
          <w:bCs/>
        </w:rPr>
        <w:t>Литература для учителя</w:t>
      </w:r>
    </w:p>
    <w:p w:rsidR="00724398" w:rsidRPr="00FD04CA" w:rsidRDefault="00724398" w:rsidP="00FD04CA">
      <w:pPr>
        <w:pStyle w:val="a3"/>
        <w:shd w:val="clear" w:color="auto" w:fill="FFFFFF"/>
        <w:spacing w:before="0" w:beforeAutospacing="0" w:after="0" w:afterAutospacing="0"/>
      </w:pPr>
      <w:r w:rsidRPr="00FD04CA">
        <w:t>1.Учебник «Введение в биологию» 5 класс авторы И.Н.Пономарёва, И.К.Николаев, О.А. Корнилова- М.: Вентана – Граф, 2012г</w:t>
      </w:r>
    </w:p>
    <w:p w:rsidR="00724398" w:rsidRPr="00FD04CA" w:rsidRDefault="00724398" w:rsidP="00FD04CA">
      <w:pPr>
        <w:pStyle w:val="a3"/>
        <w:shd w:val="clear" w:color="auto" w:fill="FFFFFF"/>
        <w:spacing w:before="0" w:beforeAutospacing="0" w:after="0" w:afterAutospacing="0"/>
      </w:pPr>
      <w:r w:rsidRPr="00FD04CA">
        <w:t>2.Электронное приложение к учебнику</w:t>
      </w:r>
    </w:p>
    <w:p w:rsidR="00724398" w:rsidRPr="00FD04CA" w:rsidRDefault="00724398" w:rsidP="00FD04CA">
      <w:pPr>
        <w:pStyle w:val="a3"/>
        <w:shd w:val="clear" w:color="auto" w:fill="FFFFFF"/>
        <w:spacing w:before="0" w:beforeAutospacing="0" w:after="0" w:afterAutospacing="0"/>
      </w:pPr>
      <w:r w:rsidRPr="00FD04CA">
        <w:t>3.Методические рекомендации.</w:t>
      </w:r>
    </w:p>
    <w:p w:rsidR="00724398" w:rsidRPr="00FD04CA" w:rsidRDefault="00724398" w:rsidP="00FD04CA">
      <w:pPr>
        <w:pStyle w:val="a3"/>
        <w:shd w:val="clear" w:color="auto" w:fill="FFFFFF"/>
        <w:spacing w:before="0" w:beforeAutospacing="0" w:after="0" w:afterAutospacing="0"/>
      </w:pPr>
      <w:r w:rsidRPr="00FD04CA">
        <w:rPr>
          <w:b/>
          <w:bCs/>
        </w:rPr>
        <w:t>Литература для учащихся</w:t>
      </w:r>
    </w:p>
    <w:p w:rsidR="00724398" w:rsidRPr="00FD04CA" w:rsidRDefault="00724398" w:rsidP="00FD04CA">
      <w:pPr>
        <w:pStyle w:val="a3"/>
        <w:shd w:val="clear" w:color="auto" w:fill="FFFFFF"/>
        <w:spacing w:before="0" w:beforeAutospacing="0" w:after="0" w:afterAutospacing="0"/>
      </w:pPr>
      <w:r w:rsidRPr="00FD04CA">
        <w:t>1.Тетрадь на печатной основе 5кл</w:t>
      </w:r>
      <w:r w:rsidRPr="00FD04CA">
        <w:rPr>
          <w:rStyle w:val="ae"/>
        </w:rPr>
        <w:t> Артамонов В.И. Редкие и исчезающие растения (По страницам Красной книги СССР): Кн.1. – М.: Агропромиздат, 1989. 383С.: ил.</w:t>
      </w:r>
    </w:p>
    <w:p w:rsidR="00724398" w:rsidRPr="00FD04CA" w:rsidRDefault="00724398" w:rsidP="00FD04CA">
      <w:pPr>
        <w:pStyle w:val="a3"/>
        <w:shd w:val="clear" w:color="auto" w:fill="FFFFFF"/>
        <w:spacing w:before="0" w:beforeAutospacing="0" w:after="0" w:afterAutospacing="0"/>
      </w:pPr>
      <w:r w:rsidRPr="00FD04CA">
        <w:rPr>
          <w:rStyle w:val="ae"/>
        </w:rPr>
        <w:t>2.Биология и анатомия: Универ. Энцикл. Шк./ Сост. А.А. Воротников. – Мн.: Валев, 1995. – 528с.: ил.</w:t>
      </w:r>
    </w:p>
    <w:p w:rsidR="00724398" w:rsidRPr="00FD04CA" w:rsidRDefault="00724398" w:rsidP="00FD04CA">
      <w:pPr>
        <w:pStyle w:val="a3"/>
        <w:shd w:val="clear" w:color="auto" w:fill="FFFFFF"/>
        <w:spacing w:before="0" w:beforeAutospacing="0" w:after="0" w:afterAutospacing="0"/>
      </w:pPr>
      <w:r w:rsidRPr="00FD04CA">
        <w:rPr>
          <w:rStyle w:val="ae"/>
        </w:rPr>
        <w:t>3.Верзилин Н.М. По следам Робинзона: книга для учащихся сред и ст. шк. возраста. – М.: Просвещение, 1994. – 218с.</w:t>
      </w:r>
    </w:p>
    <w:p w:rsidR="00724398" w:rsidRPr="00FD04CA" w:rsidRDefault="00724398" w:rsidP="00FD04CA">
      <w:pPr>
        <w:pStyle w:val="a3"/>
        <w:shd w:val="clear" w:color="auto" w:fill="FFFFFF"/>
        <w:spacing w:before="0" w:beforeAutospacing="0" w:after="0" w:afterAutospacing="0"/>
      </w:pPr>
      <w:r w:rsidRPr="00FD04CA">
        <w:rPr>
          <w:rStyle w:val="ae"/>
        </w:rPr>
        <w:t>4.Губанов И.А. Энциклопедия природы России. Справочное издание. М.: 1996. – 556с.</w:t>
      </w:r>
    </w:p>
    <w:p w:rsidR="00724398" w:rsidRPr="00FD04CA" w:rsidRDefault="00724398" w:rsidP="00FD04CA">
      <w:pPr>
        <w:pStyle w:val="a3"/>
        <w:shd w:val="clear" w:color="auto" w:fill="FFFFFF"/>
        <w:spacing w:before="0" w:beforeAutospacing="0" w:after="0" w:afterAutospacing="0"/>
      </w:pPr>
      <w:r w:rsidRPr="00FD04CA">
        <w:rPr>
          <w:rStyle w:val="ae"/>
        </w:rPr>
        <w:t>5.Я познаю мир: Детская энциклопедия/ под редакцией Е.М. Ивановой, 2000;</w:t>
      </w:r>
    </w:p>
    <w:p w:rsidR="00724398" w:rsidRPr="00FD04CA" w:rsidRDefault="00724398" w:rsidP="00FD04CA">
      <w:pPr>
        <w:pStyle w:val="a3"/>
        <w:shd w:val="clear" w:color="auto" w:fill="FFFFFF"/>
        <w:spacing w:before="0" w:beforeAutospacing="0" w:after="0" w:afterAutospacing="0"/>
      </w:pPr>
      <w:r w:rsidRPr="00FD04CA">
        <w:rPr>
          <w:rStyle w:val="ae"/>
        </w:rPr>
        <w:t>6. Энциклопедия для детей. Биология/ под редакцией М.Д. Аксеновой - М.: Аванта +, 2001.</w:t>
      </w:r>
    </w:p>
    <w:p w:rsidR="00724398" w:rsidRPr="00FD04CA" w:rsidRDefault="00724398" w:rsidP="00FD04CA">
      <w:pPr>
        <w:tabs>
          <w:tab w:val="left" w:pos="5625"/>
        </w:tabs>
      </w:pPr>
    </w:p>
    <w:p w:rsidR="00724398" w:rsidRPr="00FD04CA" w:rsidRDefault="00724398" w:rsidP="00FD04CA">
      <w:pPr>
        <w:pStyle w:val="a3"/>
        <w:shd w:val="clear" w:color="auto" w:fill="FFFFFF"/>
        <w:spacing w:before="0" w:beforeAutospacing="0" w:after="0" w:afterAutospacing="0"/>
      </w:pPr>
      <w:r w:rsidRPr="00FD04CA">
        <w:rPr>
          <w:b/>
          <w:bCs/>
        </w:rPr>
        <w:t>Цифровые образовательные ресурсы:</w:t>
      </w:r>
    </w:p>
    <w:p w:rsidR="00724398" w:rsidRPr="00FD04CA" w:rsidRDefault="00724398" w:rsidP="00FD04CA">
      <w:pPr>
        <w:pStyle w:val="a3"/>
        <w:shd w:val="clear" w:color="auto" w:fill="FFFFFF"/>
        <w:spacing w:before="0" w:beforeAutospacing="0" w:after="0" w:afterAutospacing="0"/>
      </w:pPr>
      <w:r w:rsidRPr="00FD04CA">
        <w:t>«Единая коллекция Цифровых Образовательных Ресурсов» (набор цифровых ресурсов к учебникам линии Пономаревой И.Н.) (http://school-collection.edu.ru/) .</w:t>
      </w:r>
    </w:p>
    <w:p w:rsidR="00724398" w:rsidRPr="00FD04CA" w:rsidRDefault="00724398" w:rsidP="00FD04CA">
      <w:pPr>
        <w:pStyle w:val="a3"/>
        <w:shd w:val="clear" w:color="auto" w:fill="FFFFFF"/>
        <w:spacing w:before="0" w:beforeAutospacing="0" w:after="0" w:afterAutospacing="0"/>
      </w:pPr>
      <w:r w:rsidRPr="00FD04CA">
        <w:rPr>
          <w:b/>
          <w:bCs/>
        </w:rPr>
        <w:t>Адреса электронных ресурсов:</w:t>
      </w:r>
    </w:p>
    <w:p w:rsidR="00724398" w:rsidRPr="00FD04CA" w:rsidRDefault="00724398" w:rsidP="00FD04CA">
      <w:pPr>
        <w:pStyle w:val="a3"/>
        <w:shd w:val="clear" w:color="auto" w:fill="FFFFFF"/>
        <w:spacing w:before="0" w:beforeAutospacing="0" w:after="0" w:afterAutospacing="0"/>
      </w:pPr>
      <w:r w:rsidRPr="00FD04CA">
        <w:t>www.bio.1september.ru – газета «Биология» -приложение к «1 сентября»</w:t>
      </w:r>
    </w:p>
    <w:p w:rsidR="00724398" w:rsidRPr="00FD04CA" w:rsidRDefault="00724398" w:rsidP="00FD04CA">
      <w:pPr>
        <w:pStyle w:val="a3"/>
        <w:shd w:val="clear" w:color="auto" w:fill="FFFFFF"/>
        <w:spacing w:before="0" w:beforeAutospacing="0" w:after="0" w:afterAutospacing="0"/>
      </w:pPr>
      <w:r w:rsidRPr="00FD04CA">
        <w:t>www.bio.nature.ru – научные новости биологии</w:t>
      </w:r>
    </w:p>
    <w:p w:rsidR="00724398" w:rsidRPr="00FD04CA" w:rsidRDefault="00724398" w:rsidP="00FD04CA">
      <w:pPr>
        <w:pStyle w:val="a3"/>
        <w:shd w:val="clear" w:color="auto" w:fill="FFFFFF"/>
        <w:spacing w:before="0" w:beforeAutospacing="0" w:after="0" w:afterAutospacing="0"/>
      </w:pPr>
      <w:r w:rsidRPr="00FD04CA">
        <w:t>www.edios.ru – Эйдос – центр дистанционного образования</w:t>
      </w:r>
    </w:p>
    <w:p w:rsidR="00724398" w:rsidRPr="00FD04CA" w:rsidRDefault="00724398" w:rsidP="00FD04CA">
      <w:pPr>
        <w:pStyle w:val="a3"/>
        <w:shd w:val="clear" w:color="auto" w:fill="FFFFFF"/>
        <w:spacing w:before="0" w:beforeAutospacing="0" w:after="0" w:afterAutospacing="0"/>
      </w:pPr>
      <w:r w:rsidRPr="00FD04CA">
        <w:t>www.km.ru/education - учебные материалы и словари на сайте «Кирилл и Мефодий»</w:t>
      </w:r>
    </w:p>
    <w:p w:rsidR="00724398" w:rsidRPr="00FD04CA" w:rsidRDefault="00724398" w:rsidP="00FD04CA">
      <w:pPr>
        <w:pStyle w:val="a3"/>
        <w:shd w:val="clear" w:color="auto" w:fill="FFFFFF"/>
        <w:spacing w:before="0" w:beforeAutospacing="0" w:after="0" w:afterAutospacing="0"/>
      </w:pPr>
      <w:r w:rsidRPr="00FD04CA">
        <w:t>-Интернет-ресурсы на усмотрение учителя и обучающихся</w:t>
      </w:r>
    </w:p>
    <w:p w:rsidR="00724398" w:rsidRPr="00FD04CA" w:rsidRDefault="00724398" w:rsidP="00FD04CA">
      <w:pPr>
        <w:pStyle w:val="a3"/>
        <w:shd w:val="clear" w:color="auto" w:fill="FFFFFF"/>
        <w:spacing w:before="0" w:beforeAutospacing="0" w:after="0" w:afterAutospacing="0"/>
      </w:pPr>
      <w:r w:rsidRPr="00FD04CA">
        <w:t>презентации, разработанные учителем.</w:t>
      </w: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Pr>
        <w:tabs>
          <w:tab w:val="left" w:pos="5625"/>
        </w:tabs>
      </w:pPr>
    </w:p>
    <w:p w:rsidR="00724398" w:rsidRPr="00FD04CA" w:rsidRDefault="00724398" w:rsidP="00FD04CA"/>
    <w:p w:rsidR="00724398" w:rsidRPr="00FD04CA" w:rsidRDefault="00724398" w:rsidP="00FD04CA"/>
    <w:p w:rsidR="00724398" w:rsidRPr="00FD04CA" w:rsidRDefault="00724398" w:rsidP="00FD04CA"/>
    <w:p w:rsidR="00724398" w:rsidRPr="00FD04CA" w:rsidRDefault="00724398" w:rsidP="00FD04CA"/>
    <w:p w:rsidR="002E7B4E" w:rsidRPr="00FD04CA" w:rsidRDefault="002E7B4E" w:rsidP="00FD04CA"/>
    <w:sectPr w:rsidR="002E7B4E" w:rsidRPr="00FD04CA" w:rsidSect="0072439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1116"/>
        </w:tabs>
        <w:ind w:left="1116" w:hanging="360"/>
      </w:pPr>
      <w:rPr>
        <w:rFonts w:ascii="Symbol" w:hAnsi="Symbol"/>
      </w:rPr>
    </w:lvl>
    <w:lvl w:ilvl="1">
      <w:start w:val="1"/>
      <w:numFmt w:val="bullet"/>
      <w:lvlText w:val="◦"/>
      <w:lvlJc w:val="left"/>
      <w:pPr>
        <w:tabs>
          <w:tab w:val="num" w:pos="1476"/>
        </w:tabs>
        <w:ind w:left="1476" w:hanging="360"/>
      </w:pPr>
      <w:rPr>
        <w:rFonts w:ascii="OpenSymbol" w:hAnsi="OpenSymbol" w:cs="OpenSymbol"/>
      </w:rPr>
    </w:lvl>
    <w:lvl w:ilvl="2">
      <w:start w:val="1"/>
      <w:numFmt w:val="bullet"/>
      <w:lvlText w:val="▪"/>
      <w:lvlJc w:val="left"/>
      <w:pPr>
        <w:tabs>
          <w:tab w:val="num" w:pos="1836"/>
        </w:tabs>
        <w:ind w:left="1836" w:hanging="360"/>
      </w:pPr>
      <w:rPr>
        <w:rFonts w:ascii="OpenSymbol" w:hAnsi="OpenSymbol" w:cs="OpenSymbol"/>
      </w:rPr>
    </w:lvl>
    <w:lvl w:ilvl="3">
      <w:start w:val="1"/>
      <w:numFmt w:val="bullet"/>
      <w:lvlText w:val=""/>
      <w:lvlJc w:val="left"/>
      <w:pPr>
        <w:tabs>
          <w:tab w:val="num" w:pos="2196"/>
        </w:tabs>
        <w:ind w:left="2196" w:hanging="360"/>
      </w:pPr>
      <w:rPr>
        <w:rFonts w:ascii="Symbol" w:hAnsi="Symbol" w:cs="OpenSymbol"/>
      </w:rPr>
    </w:lvl>
    <w:lvl w:ilvl="4">
      <w:start w:val="1"/>
      <w:numFmt w:val="bullet"/>
      <w:lvlText w:val="◦"/>
      <w:lvlJc w:val="left"/>
      <w:pPr>
        <w:tabs>
          <w:tab w:val="num" w:pos="2556"/>
        </w:tabs>
        <w:ind w:left="2556" w:hanging="360"/>
      </w:pPr>
      <w:rPr>
        <w:rFonts w:ascii="OpenSymbol" w:hAnsi="OpenSymbol" w:cs="OpenSymbol"/>
      </w:rPr>
    </w:lvl>
    <w:lvl w:ilvl="5">
      <w:start w:val="1"/>
      <w:numFmt w:val="bullet"/>
      <w:lvlText w:val="▪"/>
      <w:lvlJc w:val="left"/>
      <w:pPr>
        <w:tabs>
          <w:tab w:val="num" w:pos="2916"/>
        </w:tabs>
        <w:ind w:left="2916" w:hanging="360"/>
      </w:pPr>
      <w:rPr>
        <w:rFonts w:ascii="OpenSymbol" w:hAnsi="OpenSymbol" w:cs="OpenSymbol"/>
      </w:rPr>
    </w:lvl>
    <w:lvl w:ilvl="6">
      <w:start w:val="1"/>
      <w:numFmt w:val="bullet"/>
      <w:lvlText w:val=""/>
      <w:lvlJc w:val="left"/>
      <w:pPr>
        <w:tabs>
          <w:tab w:val="num" w:pos="3276"/>
        </w:tabs>
        <w:ind w:left="3276" w:hanging="360"/>
      </w:pPr>
      <w:rPr>
        <w:rFonts w:ascii="Symbol" w:hAnsi="Symbol" w:cs="OpenSymbol"/>
      </w:rPr>
    </w:lvl>
    <w:lvl w:ilvl="7">
      <w:start w:val="1"/>
      <w:numFmt w:val="bullet"/>
      <w:lvlText w:val="◦"/>
      <w:lvlJc w:val="left"/>
      <w:pPr>
        <w:tabs>
          <w:tab w:val="num" w:pos="3636"/>
        </w:tabs>
        <w:ind w:left="3636" w:hanging="360"/>
      </w:pPr>
      <w:rPr>
        <w:rFonts w:ascii="OpenSymbol" w:hAnsi="OpenSymbol" w:cs="OpenSymbol"/>
      </w:rPr>
    </w:lvl>
    <w:lvl w:ilvl="8">
      <w:start w:val="1"/>
      <w:numFmt w:val="bullet"/>
      <w:lvlText w:val="▪"/>
      <w:lvlJc w:val="left"/>
      <w:pPr>
        <w:tabs>
          <w:tab w:val="num" w:pos="3996"/>
        </w:tabs>
        <w:ind w:left="3996" w:hanging="360"/>
      </w:pPr>
      <w:rPr>
        <w:rFonts w:ascii="OpenSymbol" w:hAnsi="OpenSymbol" w:cs="OpenSymbol"/>
      </w:rPr>
    </w:lvl>
  </w:abstractNum>
  <w:abstractNum w:abstractNumId="1" w15:restartNumberingAfterBreak="0">
    <w:nsid w:val="0000000F"/>
    <w:multiLevelType w:val="singleLevel"/>
    <w:tmpl w:val="0000000F"/>
    <w:name w:val="WW8Num20"/>
    <w:lvl w:ilvl="0">
      <w:start w:val="1"/>
      <w:numFmt w:val="decimal"/>
      <w:lvlText w:val="%1."/>
      <w:lvlJc w:val="left"/>
      <w:pPr>
        <w:tabs>
          <w:tab w:val="num" w:pos="0"/>
        </w:tabs>
        <w:ind w:left="0" w:firstLine="0"/>
      </w:pPr>
      <w:rPr>
        <w:rFonts w:ascii="Times New Roman" w:hAnsi="Times New Roman" w:cs="Times New Roman"/>
      </w:rPr>
    </w:lvl>
  </w:abstractNum>
  <w:abstractNum w:abstractNumId="2" w15:restartNumberingAfterBreak="0">
    <w:nsid w:val="00000010"/>
    <w:multiLevelType w:val="singleLevel"/>
    <w:tmpl w:val="00000010"/>
    <w:name w:val="WW8Num21"/>
    <w:lvl w:ilvl="0">
      <w:start w:val="1"/>
      <w:numFmt w:val="decimal"/>
      <w:lvlText w:val="%1."/>
      <w:lvlJc w:val="left"/>
      <w:pPr>
        <w:tabs>
          <w:tab w:val="num" w:pos="0"/>
        </w:tabs>
        <w:ind w:left="0" w:firstLine="0"/>
      </w:pPr>
      <w:rPr>
        <w:rFonts w:ascii="Times New Roman" w:hAnsi="Times New Roman" w:cs="Times New Roman"/>
      </w:rPr>
    </w:lvl>
  </w:abstractNum>
  <w:abstractNum w:abstractNumId="3" w15:restartNumberingAfterBreak="0">
    <w:nsid w:val="01BD6749"/>
    <w:multiLevelType w:val="multilevel"/>
    <w:tmpl w:val="726040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A619AA"/>
    <w:multiLevelType w:val="multilevel"/>
    <w:tmpl w:val="870A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23305F"/>
    <w:multiLevelType w:val="multilevel"/>
    <w:tmpl w:val="C02CE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E87A99"/>
    <w:multiLevelType w:val="multilevel"/>
    <w:tmpl w:val="2C38B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055641"/>
    <w:multiLevelType w:val="hybridMultilevel"/>
    <w:tmpl w:val="A1A00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5B41C9"/>
    <w:multiLevelType w:val="multilevel"/>
    <w:tmpl w:val="DCA43E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FA5687"/>
    <w:multiLevelType w:val="multilevel"/>
    <w:tmpl w:val="72CC5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9462C9"/>
    <w:multiLevelType w:val="hybridMultilevel"/>
    <w:tmpl w:val="95FC8A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D426CE"/>
    <w:multiLevelType w:val="multilevel"/>
    <w:tmpl w:val="E2743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137B42"/>
    <w:multiLevelType w:val="hybridMultilevel"/>
    <w:tmpl w:val="776268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67F1BC4"/>
    <w:multiLevelType w:val="multilevel"/>
    <w:tmpl w:val="CDA00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EF7CBF"/>
    <w:multiLevelType w:val="multilevel"/>
    <w:tmpl w:val="DE528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CA3F04"/>
    <w:multiLevelType w:val="hybridMultilevel"/>
    <w:tmpl w:val="754A14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7B66F70"/>
    <w:multiLevelType w:val="multilevel"/>
    <w:tmpl w:val="CB3436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BC5058"/>
    <w:multiLevelType w:val="multilevel"/>
    <w:tmpl w:val="25FEF5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EF5894"/>
    <w:multiLevelType w:val="multilevel"/>
    <w:tmpl w:val="EE8E5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7E61C6"/>
    <w:multiLevelType w:val="hybridMultilevel"/>
    <w:tmpl w:val="5D0646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EF90B1E"/>
    <w:multiLevelType w:val="hybridMultilevel"/>
    <w:tmpl w:val="4256545A"/>
    <w:lvl w:ilvl="0" w:tplc="04190011">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1" w15:restartNumberingAfterBreak="0">
    <w:nsid w:val="40D022C3"/>
    <w:multiLevelType w:val="multilevel"/>
    <w:tmpl w:val="84F8C0A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134C5A"/>
    <w:multiLevelType w:val="multilevel"/>
    <w:tmpl w:val="A422295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597543"/>
    <w:multiLevelType w:val="multilevel"/>
    <w:tmpl w:val="D636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1B7A07"/>
    <w:multiLevelType w:val="hybridMultilevel"/>
    <w:tmpl w:val="3D6835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CA0608C"/>
    <w:multiLevelType w:val="multilevel"/>
    <w:tmpl w:val="64A444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B907DA"/>
    <w:multiLevelType w:val="hybridMultilevel"/>
    <w:tmpl w:val="F56E1960"/>
    <w:lvl w:ilvl="0" w:tplc="F0C67196">
      <w:start w:val="68"/>
      <w:numFmt w:val="decimal"/>
      <w:lvlText w:val="%1"/>
      <w:lvlJc w:val="left"/>
      <w:pPr>
        <w:tabs>
          <w:tab w:val="num" w:pos="1680"/>
        </w:tabs>
        <w:ind w:left="1680" w:hanging="13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FFA7253"/>
    <w:multiLevelType w:val="multilevel"/>
    <w:tmpl w:val="5C14DA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2103F8"/>
    <w:multiLevelType w:val="hybridMultilevel"/>
    <w:tmpl w:val="9774EB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4451A6F"/>
    <w:multiLevelType w:val="hybridMultilevel"/>
    <w:tmpl w:val="CCB48B16"/>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544761C7"/>
    <w:multiLevelType w:val="multilevel"/>
    <w:tmpl w:val="EE8E5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673F45"/>
    <w:multiLevelType w:val="hybridMultilevel"/>
    <w:tmpl w:val="A5A40806"/>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15:restartNumberingAfterBreak="0">
    <w:nsid w:val="62325F2E"/>
    <w:multiLevelType w:val="hybridMultilevel"/>
    <w:tmpl w:val="9774EB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4C36ADB"/>
    <w:multiLevelType w:val="hybridMultilevel"/>
    <w:tmpl w:val="3B6061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B934A9"/>
    <w:multiLevelType w:val="hybridMultilevel"/>
    <w:tmpl w:val="E71240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C4975E5"/>
    <w:multiLevelType w:val="multilevel"/>
    <w:tmpl w:val="54164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A52C9F"/>
    <w:multiLevelType w:val="multilevel"/>
    <w:tmpl w:val="11BE1F7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12861E3"/>
    <w:multiLevelType w:val="multilevel"/>
    <w:tmpl w:val="2CFAD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F371F1"/>
    <w:multiLevelType w:val="multilevel"/>
    <w:tmpl w:val="0804C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652A95"/>
    <w:multiLevelType w:val="hybridMultilevel"/>
    <w:tmpl w:val="98C44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7E5D54"/>
    <w:multiLevelType w:val="hybridMultilevel"/>
    <w:tmpl w:val="2E9A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5516AE5"/>
    <w:multiLevelType w:val="multilevel"/>
    <w:tmpl w:val="3DC2AA1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B716B5"/>
    <w:multiLevelType w:val="hybridMultilevel"/>
    <w:tmpl w:val="B19406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9D94C81"/>
    <w:multiLevelType w:val="multilevel"/>
    <w:tmpl w:val="823A82C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A70E11"/>
    <w:multiLevelType w:val="multilevel"/>
    <w:tmpl w:val="8694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BB747C"/>
    <w:multiLevelType w:val="hybridMultilevel"/>
    <w:tmpl w:val="9EA80A00"/>
    <w:lvl w:ilvl="0" w:tplc="263875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5"/>
  </w:num>
  <w:num w:numId="2">
    <w:abstractNumId w:val="33"/>
  </w:num>
  <w:num w:numId="3">
    <w:abstractNumId w:val="45"/>
  </w:num>
  <w:num w:numId="4">
    <w:abstractNumId w:val="0"/>
  </w:num>
  <w:num w:numId="5">
    <w:abstractNumId w:val="2"/>
  </w:num>
  <w:num w:numId="6">
    <w:abstractNumId w:val="1"/>
  </w:num>
  <w:num w:numId="7">
    <w:abstractNumId w:val="15"/>
  </w:num>
  <w:num w:numId="8">
    <w:abstractNumId w:val="19"/>
  </w:num>
  <w:num w:numId="9">
    <w:abstractNumId w:val="24"/>
  </w:num>
  <w:num w:numId="10">
    <w:abstractNumId w:val="42"/>
  </w:num>
  <w:num w:numId="11">
    <w:abstractNumId w:val="40"/>
  </w:num>
  <w:num w:numId="12">
    <w:abstractNumId w:val="7"/>
  </w:num>
  <w:num w:numId="13">
    <w:abstractNumId w:val="18"/>
  </w:num>
  <w:num w:numId="14">
    <w:abstractNumId w:val="44"/>
  </w:num>
  <w:num w:numId="15">
    <w:abstractNumId w:val="4"/>
  </w:num>
  <w:num w:numId="16">
    <w:abstractNumId w:val="23"/>
  </w:num>
  <w:num w:numId="17">
    <w:abstractNumId w:val="37"/>
  </w:num>
  <w:num w:numId="18">
    <w:abstractNumId w:val="9"/>
  </w:num>
  <w:num w:numId="19">
    <w:abstractNumId w:val="26"/>
  </w:num>
  <w:num w:numId="20">
    <w:abstractNumId w:val="20"/>
  </w:num>
  <w:num w:numId="21">
    <w:abstractNumId w:val="10"/>
  </w:num>
  <w:num w:numId="22">
    <w:abstractNumId w:val="34"/>
  </w:num>
  <w:num w:numId="23">
    <w:abstractNumId w:val="29"/>
  </w:num>
  <w:num w:numId="24">
    <w:abstractNumId w:val="31"/>
  </w:num>
  <w:num w:numId="25">
    <w:abstractNumId w:val="28"/>
  </w:num>
  <w:num w:numId="26">
    <w:abstractNumId w:val="12"/>
  </w:num>
  <w:num w:numId="27">
    <w:abstractNumId w:val="32"/>
  </w:num>
  <w:num w:numId="28">
    <w:abstractNumId w:val="6"/>
  </w:num>
  <w:num w:numId="29">
    <w:abstractNumId w:val="11"/>
  </w:num>
  <w:num w:numId="30">
    <w:abstractNumId w:val="5"/>
  </w:num>
  <w:num w:numId="31">
    <w:abstractNumId w:val="25"/>
  </w:num>
  <w:num w:numId="32">
    <w:abstractNumId w:val="17"/>
  </w:num>
  <w:num w:numId="33">
    <w:abstractNumId w:val="21"/>
  </w:num>
  <w:num w:numId="34">
    <w:abstractNumId w:val="41"/>
  </w:num>
  <w:num w:numId="35">
    <w:abstractNumId w:val="22"/>
  </w:num>
  <w:num w:numId="36">
    <w:abstractNumId w:val="8"/>
  </w:num>
  <w:num w:numId="37">
    <w:abstractNumId w:val="36"/>
  </w:num>
  <w:num w:numId="38">
    <w:abstractNumId w:val="27"/>
  </w:num>
  <w:num w:numId="39">
    <w:abstractNumId w:val="43"/>
  </w:num>
  <w:num w:numId="40">
    <w:abstractNumId w:val="16"/>
  </w:num>
  <w:num w:numId="41">
    <w:abstractNumId w:val="13"/>
  </w:num>
  <w:num w:numId="42">
    <w:abstractNumId w:val="3"/>
  </w:num>
  <w:num w:numId="43">
    <w:abstractNumId w:val="14"/>
  </w:num>
  <w:num w:numId="44">
    <w:abstractNumId w:val="30"/>
  </w:num>
  <w:num w:numId="45">
    <w:abstractNumId w:val="39"/>
  </w:num>
  <w:num w:numId="46">
    <w:abstractNumId w:val="2"/>
    <w:lvlOverride w:ilvl="0">
      <w:startOverride w:val="1"/>
    </w:lvlOverride>
  </w:num>
  <w:num w:numId="47">
    <w:abstractNumId w:val="1"/>
    <w:lvlOverride w:ilvl="0">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02D"/>
    <w:rsid w:val="00085401"/>
    <w:rsid w:val="001120E3"/>
    <w:rsid w:val="001A1ADD"/>
    <w:rsid w:val="001A3612"/>
    <w:rsid w:val="002424FA"/>
    <w:rsid w:val="002E7B4E"/>
    <w:rsid w:val="003B0278"/>
    <w:rsid w:val="003D4346"/>
    <w:rsid w:val="004F7513"/>
    <w:rsid w:val="00530A2E"/>
    <w:rsid w:val="005A0007"/>
    <w:rsid w:val="005B4064"/>
    <w:rsid w:val="00672476"/>
    <w:rsid w:val="00724398"/>
    <w:rsid w:val="007E4629"/>
    <w:rsid w:val="00805C72"/>
    <w:rsid w:val="00821168"/>
    <w:rsid w:val="0086244B"/>
    <w:rsid w:val="008C202D"/>
    <w:rsid w:val="008F7F63"/>
    <w:rsid w:val="0091687B"/>
    <w:rsid w:val="00994D83"/>
    <w:rsid w:val="00A201E1"/>
    <w:rsid w:val="00A56CF8"/>
    <w:rsid w:val="00B15A62"/>
    <w:rsid w:val="00B56176"/>
    <w:rsid w:val="00B64D9F"/>
    <w:rsid w:val="00BE0971"/>
    <w:rsid w:val="00C76606"/>
    <w:rsid w:val="00CD48C4"/>
    <w:rsid w:val="00CF5A2F"/>
    <w:rsid w:val="00D41FE9"/>
    <w:rsid w:val="00D45127"/>
    <w:rsid w:val="00DD4963"/>
    <w:rsid w:val="00E16F89"/>
    <w:rsid w:val="00E20685"/>
    <w:rsid w:val="00F5013E"/>
    <w:rsid w:val="00FB5D63"/>
    <w:rsid w:val="00FC4543"/>
    <w:rsid w:val="00FD04CA"/>
    <w:rsid w:val="00FE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B04F"/>
  <w15:chartTrackingRefBased/>
  <w15:docId w15:val="{E704E1E7-43BB-4F82-BE69-6FACB8E1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398"/>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724398"/>
    <w:pPr>
      <w:keepNext/>
      <w:keepLines/>
      <w:suppressAutoHyphens w:val="0"/>
      <w:spacing w:before="480"/>
      <w:outlineLvl w:val="0"/>
    </w:pPr>
    <w:rPr>
      <w:rFonts w:asciiTheme="majorHAnsi" w:eastAsiaTheme="majorEastAsia" w:hAnsiTheme="majorHAnsi" w:cstheme="majorBidi"/>
      <w:b/>
      <w:bCs/>
      <w:color w:val="2F5496"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5D63"/>
    <w:pPr>
      <w:spacing w:before="100" w:beforeAutospacing="1" w:after="100" w:afterAutospacing="1"/>
    </w:pPr>
    <w:rPr>
      <w:lang w:eastAsia="ru-RU"/>
    </w:rPr>
  </w:style>
  <w:style w:type="paragraph" w:styleId="a4">
    <w:name w:val="List Paragraph"/>
    <w:basedOn w:val="a"/>
    <w:uiPriority w:val="34"/>
    <w:qFormat/>
    <w:rsid w:val="00FB5D63"/>
    <w:pPr>
      <w:spacing w:before="100" w:beforeAutospacing="1" w:after="100" w:afterAutospacing="1"/>
    </w:pPr>
    <w:rPr>
      <w:lang w:eastAsia="ru-RU"/>
    </w:rPr>
  </w:style>
  <w:style w:type="table" w:styleId="a5">
    <w:name w:val="Table Grid"/>
    <w:basedOn w:val="a1"/>
    <w:rsid w:val="00916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24398"/>
    <w:rPr>
      <w:rFonts w:asciiTheme="majorHAnsi" w:eastAsiaTheme="majorEastAsia" w:hAnsiTheme="majorHAnsi" w:cstheme="majorBidi"/>
      <w:b/>
      <w:bCs/>
      <w:color w:val="2F5496" w:themeColor="accent1" w:themeShade="BF"/>
      <w:sz w:val="28"/>
      <w:szCs w:val="28"/>
      <w:lang w:eastAsia="ru-RU"/>
    </w:rPr>
  </w:style>
  <w:style w:type="paragraph" w:styleId="a6">
    <w:name w:val="No Spacing"/>
    <w:link w:val="a7"/>
    <w:uiPriority w:val="1"/>
    <w:qFormat/>
    <w:rsid w:val="00724398"/>
    <w:pPr>
      <w:spacing w:after="0" w:line="240" w:lineRule="auto"/>
    </w:pPr>
    <w:rPr>
      <w:rFonts w:ascii="Calibri" w:eastAsia="Calibri" w:hAnsi="Calibri" w:cs="Times New Roman"/>
    </w:rPr>
  </w:style>
  <w:style w:type="character" w:customStyle="1" w:styleId="a7">
    <w:name w:val="Без интервала Знак"/>
    <w:link w:val="a6"/>
    <w:uiPriority w:val="1"/>
    <w:rsid w:val="00724398"/>
    <w:rPr>
      <w:rFonts w:ascii="Calibri" w:eastAsia="Calibri" w:hAnsi="Calibri" w:cs="Times New Roman"/>
    </w:rPr>
  </w:style>
  <w:style w:type="character" w:styleId="a8">
    <w:name w:val="Hyperlink"/>
    <w:basedOn w:val="a0"/>
    <w:uiPriority w:val="99"/>
    <w:unhideWhenUsed/>
    <w:rsid w:val="00724398"/>
    <w:rPr>
      <w:color w:val="0563C1" w:themeColor="hyperlink"/>
      <w:u w:val="single"/>
    </w:rPr>
  </w:style>
  <w:style w:type="character" w:customStyle="1" w:styleId="apple-converted-space">
    <w:name w:val="apple-converted-space"/>
    <w:basedOn w:val="a0"/>
    <w:rsid w:val="00724398"/>
  </w:style>
  <w:style w:type="paragraph" w:customStyle="1" w:styleId="2">
    <w:name w:val="Без интервала2"/>
    <w:rsid w:val="00724398"/>
    <w:pPr>
      <w:spacing w:after="0" w:line="240" w:lineRule="auto"/>
    </w:pPr>
    <w:rPr>
      <w:rFonts w:ascii="Times New Roman" w:eastAsia="Times New Roman" w:hAnsi="Times New Roman" w:cs="Times New Roman"/>
      <w:sz w:val="24"/>
      <w:szCs w:val="24"/>
      <w:lang w:eastAsia="ru-RU"/>
    </w:rPr>
  </w:style>
  <w:style w:type="character" w:customStyle="1" w:styleId="a9">
    <w:name w:val="Текст выноски Знак"/>
    <w:basedOn w:val="a0"/>
    <w:link w:val="aa"/>
    <w:uiPriority w:val="99"/>
    <w:semiHidden/>
    <w:rsid w:val="00724398"/>
    <w:rPr>
      <w:rFonts w:ascii="Tahoma" w:eastAsia="Times New Roman" w:hAnsi="Tahoma" w:cs="Tahoma"/>
      <w:sz w:val="16"/>
      <w:szCs w:val="16"/>
      <w:lang w:eastAsia="ru-RU"/>
    </w:rPr>
  </w:style>
  <w:style w:type="paragraph" w:styleId="aa">
    <w:name w:val="Balloon Text"/>
    <w:basedOn w:val="a"/>
    <w:link w:val="a9"/>
    <w:uiPriority w:val="99"/>
    <w:semiHidden/>
    <w:unhideWhenUsed/>
    <w:rsid w:val="00724398"/>
    <w:pPr>
      <w:suppressAutoHyphens w:val="0"/>
    </w:pPr>
    <w:rPr>
      <w:rFonts w:ascii="Tahoma" w:hAnsi="Tahoma" w:cs="Tahoma"/>
      <w:sz w:val="16"/>
      <w:szCs w:val="16"/>
      <w:lang w:eastAsia="ru-RU"/>
    </w:rPr>
  </w:style>
  <w:style w:type="character" w:customStyle="1" w:styleId="11">
    <w:name w:val="Текст выноски Знак1"/>
    <w:basedOn w:val="a0"/>
    <w:uiPriority w:val="99"/>
    <w:semiHidden/>
    <w:rsid w:val="00724398"/>
    <w:rPr>
      <w:rFonts w:ascii="Segoe UI" w:eastAsia="Times New Roman" w:hAnsi="Segoe UI" w:cs="Segoe UI"/>
      <w:sz w:val="18"/>
      <w:szCs w:val="18"/>
      <w:lang w:eastAsia="ar-SA"/>
    </w:rPr>
  </w:style>
  <w:style w:type="paragraph" w:customStyle="1" w:styleId="c15">
    <w:name w:val="c15"/>
    <w:basedOn w:val="a"/>
    <w:rsid w:val="00724398"/>
    <w:pPr>
      <w:suppressAutoHyphens w:val="0"/>
      <w:spacing w:before="100" w:beforeAutospacing="1" w:after="100" w:afterAutospacing="1"/>
    </w:pPr>
    <w:rPr>
      <w:lang w:eastAsia="ru-RU"/>
    </w:rPr>
  </w:style>
  <w:style w:type="character" w:customStyle="1" w:styleId="c3">
    <w:name w:val="c3"/>
    <w:basedOn w:val="a0"/>
    <w:rsid w:val="00724398"/>
  </w:style>
  <w:style w:type="paragraph" w:customStyle="1" w:styleId="c1">
    <w:name w:val="c1"/>
    <w:basedOn w:val="a"/>
    <w:rsid w:val="00724398"/>
    <w:pPr>
      <w:suppressAutoHyphens w:val="0"/>
      <w:spacing w:before="100" w:beforeAutospacing="1" w:after="100" w:afterAutospacing="1"/>
    </w:pPr>
    <w:rPr>
      <w:lang w:eastAsia="ru-RU"/>
    </w:rPr>
  </w:style>
  <w:style w:type="paragraph" w:customStyle="1" w:styleId="c9">
    <w:name w:val="c9"/>
    <w:basedOn w:val="a"/>
    <w:rsid w:val="00724398"/>
    <w:pPr>
      <w:suppressAutoHyphens w:val="0"/>
      <w:spacing w:before="100" w:beforeAutospacing="1" w:after="100" w:afterAutospacing="1"/>
    </w:pPr>
    <w:rPr>
      <w:lang w:eastAsia="ru-RU"/>
    </w:rPr>
  </w:style>
  <w:style w:type="character" w:customStyle="1" w:styleId="c0">
    <w:name w:val="c0"/>
    <w:basedOn w:val="a0"/>
    <w:rsid w:val="00724398"/>
  </w:style>
  <w:style w:type="paragraph" w:customStyle="1" w:styleId="c84">
    <w:name w:val="c84"/>
    <w:basedOn w:val="a"/>
    <w:rsid w:val="00724398"/>
    <w:pPr>
      <w:suppressAutoHyphens w:val="0"/>
      <w:spacing w:before="100" w:beforeAutospacing="1" w:after="100" w:afterAutospacing="1"/>
    </w:pPr>
    <w:rPr>
      <w:lang w:eastAsia="ru-RU"/>
    </w:rPr>
  </w:style>
  <w:style w:type="paragraph" w:customStyle="1" w:styleId="c230">
    <w:name w:val="c230"/>
    <w:basedOn w:val="a"/>
    <w:rsid w:val="00724398"/>
    <w:pPr>
      <w:suppressAutoHyphens w:val="0"/>
      <w:spacing w:before="100" w:beforeAutospacing="1" w:after="100" w:afterAutospacing="1"/>
    </w:pPr>
    <w:rPr>
      <w:lang w:eastAsia="ru-RU"/>
    </w:rPr>
  </w:style>
  <w:style w:type="paragraph" w:customStyle="1" w:styleId="c125">
    <w:name w:val="c125"/>
    <w:basedOn w:val="a"/>
    <w:rsid w:val="00724398"/>
    <w:pPr>
      <w:suppressAutoHyphens w:val="0"/>
      <w:spacing w:before="100" w:beforeAutospacing="1" w:after="100" w:afterAutospacing="1"/>
    </w:pPr>
    <w:rPr>
      <w:lang w:eastAsia="ru-RU"/>
    </w:rPr>
  </w:style>
  <w:style w:type="paragraph" w:customStyle="1" w:styleId="c2">
    <w:name w:val="c2"/>
    <w:basedOn w:val="a"/>
    <w:rsid w:val="00724398"/>
    <w:pPr>
      <w:suppressAutoHyphens w:val="0"/>
      <w:spacing w:before="100" w:beforeAutospacing="1" w:after="100" w:afterAutospacing="1"/>
    </w:pPr>
    <w:rPr>
      <w:lang w:eastAsia="ru-RU"/>
    </w:rPr>
  </w:style>
  <w:style w:type="paragraph" w:customStyle="1" w:styleId="c31">
    <w:name w:val="c31"/>
    <w:basedOn w:val="a"/>
    <w:rsid w:val="00724398"/>
    <w:pPr>
      <w:suppressAutoHyphens w:val="0"/>
      <w:spacing w:before="100" w:beforeAutospacing="1" w:after="100" w:afterAutospacing="1"/>
    </w:pPr>
    <w:rPr>
      <w:lang w:eastAsia="ru-RU"/>
    </w:rPr>
  </w:style>
  <w:style w:type="paragraph" w:customStyle="1" w:styleId="c109">
    <w:name w:val="c109"/>
    <w:basedOn w:val="a"/>
    <w:rsid w:val="00724398"/>
    <w:pPr>
      <w:suppressAutoHyphens w:val="0"/>
      <w:spacing w:before="100" w:beforeAutospacing="1" w:after="100" w:afterAutospacing="1"/>
    </w:pPr>
    <w:rPr>
      <w:lang w:eastAsia="ru-RU"/>
    </w:rPr>
  </w:style>
  <w:style w:type="paragraph" w:customStyle="1" w:styleId="c153">
    <w:name w:val="c153"/>
    <w:basedOn w:val="a"/>
    <w:rsid w:val="00724398"/>
    <w:pPr>
      <w:suppressAutoHyphens w:val="0"/>
      <w:spacing w:before="100" w:beforeAutospacing="1" w:after="100" w:afterAutospacing="1"/>
    </w:pPr>
    <w:rPr>
      <w:lang w:eastAsia="ru-RU"/>
    </w:rPr>
  </w:style>
  <w:style w:type="character" w:customStyle="1" w:styleId="c76">
    <w:name w:val="c76"/>
    <w:basedOn w:val="a0"/>
    <w:rsid w:val="00724398"/>
  </w:style>
  <w:style w:type="paragraph" w:customStyle="1" w:styleId="c177">
    <w:name w:val="c177"/>
    <w:basedOn w:val="a"/>
    <w:rsid w:val="00724398"/>
    <w:pPr>
      <w:suppressAutoHyphens w:val="0"/>
      <w:spacing w:before="100" w:beforeAutospacing="1" w:after="100" w:afterAutospacing="1"/>
    </w:pPr>
    <w:rPr>
      <w:lang w:eastAsia="ru-RU"/>
    </w:rPr>
  </w:style>
  <w:style w:type="paragraph" w:customStyle="1" w:styleId="c11">
    <w:name w:val="c11"/>
    <w:basedOn w:val="a"/>
    <w:rsid w:val="00724398"/>
    <w:pPr>
      <w:suppressAutoHyphens w:val="0"/>
      <w:spacing w:before="100" w:beforeAutospacing="1" w:after="100" w:afterAutospacing="1"/>
    </w:pPr>
    <w:rPr>
      <w:lang w:eastAsia="ru-RU"/>
    </w:rPr>
  </w:style>
  <w:style w:type="paragraph" w:customStyle="1" w:styleId="c66">
    <w:name w:val="c66"/>
    <w:basedOn w:val="a"/>
    <w:rsid w:val="00724398"/>
    <w:pPr>
      <w:suppressAutoHyphens w:val="0"/>
      <w:spacing w:before="100" w:beforeAutospacing="1" w:after="100" w:afterAutospacing="1"/>
    </w:pPr>
    <w:rPr>
      <w:lang w:eastAsia="ru-RU"/>
    </w:rPr>
  </w:style>
  <w:style w:type="paragraph" w:customStyle="1" w:styleId="c191">
    <w:name w:val="c191"/>
    <w:basedOn w:val="a"/>
    <w:rsid w:val="00724398"/>
    <w:pPr>
      <w:suppressAutoHyphens w:val="0"/>
      <w:spacing w:before="100" w:beforeAutospacing="1" w:after="100" w:afterAutospacing="1"/>
    </w:pPr>
    <w:rPr>
      <w:lang w:eastAsia="ru-RU"/>
    </w:rPr>
  </w:style>
  <w:style w:type="paragraph" w:customStyle="1" w:styleId="c92">
    <w:name w:val="c92"/>
    <w:basedOn w:val="a"/>
    <w:rsid w:val="00724398"/>
    <w:pPr>
      <w:suppressAutoHyphens w:val="0"/>
      <w:spacing w:before="100" w:beforeAutospacing="1" w:after="100" w:afterAutospacing="1"/>
    </w:pPr>
    <w:rPr>
      <w:lang w:eastAsia="ru-RU"/>
    </w:rPr>
  </w:style>
  <w:style w:type="paragraph" w:customStyle="1" w:styleId="c236">
    <w:name w:val="c236"/>
    <w:basedOn w:val="a"/>
    <w:rsid w:val="00724398"/>
    <w:pPr>
      <w:suppressAutoHyphens w:val="0"/>
      <w:spacing w:before="100" w:beforeAutospacing="1" w:after="100" w:afterAutospacing="1"/>
    </w:pPr>
    <w:rPr>
      <w:lang w:eastAsia="ru-RU"/>
    </w:rPr>
  </w:style>
  <w:style w:type="paragraph" w:customStyle="1" w:styleId="c115">
    <w:name w:val="c115"/>
    <w:basedOn w:val="a"/>
    <w:rsid w:val="00724398"/>
    <w:pPr>
      <w:suppressAutoHyphens w:val="0"/>
      <w:spacing w:before="100" w:beforeAutospacing="1" w:after="100" w:afterAutospacing="1"/>
    </w:pPr>
    <w:rPr>
      <w:lang w:eastAsia="ru-RU"/>
    </w:rPr>
  </w:style>
  <w:style w:type="paragraph" w:customStyle="1" w:styleId="c88">
    <w:name w:val="c88"/>
    <w:basedOn w:val="a"/>
    <w:rsid w:val="00724398"/>
    <w:pPr>
      <w:suppressAutoHyphens w:val="0"/>
      <w:spacing w:before="100" w:beforeAutospacing="1" w:after="100" w:afterAutospacing="1"/>
    </w:pPr>
    <w:rPr>
      <w:lang w:eastAsia="ru-RU"/>
    </w:rPr>
  </w:style>
  <w:style w:type="paragraph" w:customStyle="1" w:styleId="c202">
    <w:name w:val="c202"/>
    <w:basedOn w:val="a"/>
    <w:rsid w:val="00724398"/>
    <w:pPr>
      <w:suppressAutoHyphens w:val="0"/>
      <w:spacing w:before="100" w:beforeAutospacing="1" w:after="100" w:afterAutospacing="1"/>
    </w:pPr>
    <w:rPr>
      <w:lang w:eastAsia="ru-RU"/>
    </w:rPr>
  </w:style>
  <w:style w:type="character" w:customStyle="1" w:styleId="ab">
    <w:name w:val="Текст сноски Знак"/>
    <w:basedOn w:val="a0"/>
    <w:link w:val="ac"/>
    <w:semiHidden/>
    <w:rsid w:val="00724398"/>
    <w:rPr>
      <w:rFonts w:ascii="Times New Roman" w:eastAsia="Times New Roman" w:hAnsi="Times New Roman" w:cs="Times New Roman"/>
      <w:sz w:val="20"/>
      <w:szCs w:val="20"/>
      <w:lang w:eastAsia="ru-RU"/>
    </w:rPr>
  </w:style>
  <w:style w:type="paragraph" w:styleId="ac">
    <w:name w:val="footnote text"/>
    <w:basedOn w:val="a"/>
    <w:link w:val="ab"/>
    <w:semiHidden/>
    <w:rsid w:val="00724398"/>
    <w:pPr>
      <w:suppressAutoHyphens w:val="0"/>
    </w:pPr>
    <w:rPr>
      <w:sz w:val="20"/>
      <w:szCs w:val="20"/>
      <w:lang w:eastAsia="ru-RU"/>
    </w:rPr>
  </w:style>
  <w:style w:type="character" w:customStyle="1" w:styleId="12">
    <w:name w:val="Текст сноски Знак1"/>
    <w:basedOn w:val="a0"/>
    <w:uiPriority w:val="99"/>
    <w:semiHidden/>
    <w:rsid w:val="00724398"/>
    <w:rPr>
      <w:rFonts w:ascii="Times New Roman" w:eastAsia="Times New Roman" w:hAnsi="Times New Roman" w:cs="Times New Roman"/>
      <w:sz w:val="20"/>
      <w:szCs w:val="20"/>
      <w:lang w:eastAsia="ar-SA"/>
    </w:rPr>
  </w:style>
  <w:style w:type="character" w:styleId="ad">
    <w:name w:val="Strong"/>
    <w:basedOn w:val="a0"/>
    <w:uiPriority w:val="22"/>
    <w:qFormat/>
    <w:rsid w:val="00724398"/>
    <w:rPr>
      <w:b/>
      <w:bCs/>
    </w:rPr>
  </w:style>
  <w:style w:type="character" w:styleId="ae">
    <w:name w:val="Emphasis"/>
    <w:basedOn w:val="a0"/>
    <w:uiPriority w:val="20"/>
    <w:qFormat/>
    <w:rsid w:val="00724398"/>
    <w:rPr>
      <w:i/>
      <w:iCs/>
    </w:rPr>
  </w:style>
  <w:style w:type="paragraph" w:customStyle="1" w:styleId="af">
    <w:name w:val="Заголовки программы"/>
    <w:basedOn w:val="1"/>
    <w:link w:val="af0"/>
    <w:qFormat/>
    <w:rsid w:val="00724398"/>
    <w:pPr>
      <w:keepLines w:val="0"/>
      <w:spacing w:before="240" w:after="60" w:line="276" w:lineRule="auto"/>
      <w:jc w:val="center"/>
    </w:pPr>
    <w:rPr>
      <w:rFonts w:ascii="Cambria" w:eastAsia="Times New Roman" w:hAnsi="Cambria" w:cs="Times New Roman"/>
      <w:color w:val="auto"/>
      <w:kern w:val="32"/>
      <w:lang w:eastAsia="en-US"/>
    </w:rPr>
  </w:style>
  <w:style w:type="character" w:customStyle="1" w:styleId="af0">
    <w:name w:val="Заголовки программы Знак"/>
    <w:link w:val="af"/>
    <w:rsid w:val="00724398"/>
    <w:rPr>
      <w:rFonts w:ascii="Cambria" w:eastAsia="Times New Roman" w:hAnsi="Cambria" w:cs="Times New Roman"/>
      <w:b/>
      <w:bCs/>
      <w:kern w:val="32"/>
      <w:sz w:val="28"/>
      <w:szCs w:val="28"/>
    </w:rPr>
  </w:style>
  <w:style w:type="paragraph" w:customStyle="1" w:styleId="c181">
    <w:name w:val="c181"/>
    <w:basedOn w:val="a"/>
    <w:rsid w:val="00724398"/>
    <w:pPr>
      <w:suppressAutoHyphens w:val="0"/>
      <w:spacing w:before="100" w:beforeAutospacing="1" w:after="100" w:afterAutospacing="1"/>
    </w:pPr>
    <w:rPr>
      <w:lang w:eastAsia="ru-RU"/>
    </w:rPr>
  </w:style>
  <w:style w:type="character" w:customStyle="1" w:styleId="c24">
    <w:name w:val="c24"/>
    <w:basedOn w:val="a0"/>
    <w:rsid w:val="00724398"/>
  </w:style>
  <w:style w:type="paragraph" w:customStyle="1" w:styleId="af1">
    <w:name w:val="Текст в заданном формате"/>
    <w:basedOn w:val="a"/>
    <w:rsid w:val="00724398"/>
    <w:pPr>
      <w:widowControl w:val="0"/>
    </w:pPr>
    <w:rPr>
      <w:kern w:val="2"/>
      <w:sz w:val="20"/>
      <w:szCs w:val="20"/>
    </w:rPr>
  </w:style>
  <w:style w:type="table" w:customStyle="1" w:styleId="20">
    <w:name w:val="Сетка таблицы2"/>
    <w:basedOn w:val="a1"/>
    <w:uiPriority w:val="59"/>
    <w:rsid w:val="00724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FE7364"/>
    <w:pPr>
      <w:suppressAutoHyphens w:val="0"/>
      <w:spacing w:after="120"/>
      <w:ind w:left="283"/>
    </w:pPr>
    <w:rPr>
      <w:lang w:val="x-none" w:eastAsia="x-none"/>
    </w:rPr>
  </w:style>
  <w:style w:type="character" w:customStyle="1" w:styleId="af3">
    <w:name w:val="Основной текст с отступом Знак"/>
    <w:basedOn w:val="a0"/>
    <w:link w:val="af2"/>
    <w:rsid w:val="00FE7364"/>
    <w:rPr>
      <w:rFonts w:ascii="Times New Roman" w:eastAsia="Times New Roman" w:hAnsi="Times New Roman" w:cs="Times New Roman"/>
      <w:sz w:val="24"/>
      <w:szCs w:val="24"/>
      <w:lang w:val="x-none" w:eastAsia="x-none"/>
    </w:rPr>
  </w:style>
  <w:style w:type="character" w:customStyle="1" w:styleId="WW8Num7z0">
    <w:name w:val="WW8Num7z0"/>
    <w:rsid w:val="00FE7364"/>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20766">
      <w:bodyDiv w:val="1"/>
      <w:marLeft w:val="0"/>
      <w:marRight w:val="0"/>
      <w:marTop w:val="0"/>
      <w:marBottom w:val="0"/>
      <w:divBdr>
        <w:top w:val="none" w:sz="0" w:space="0" w:color="auto"/>
        <w:left w:val="none" w:sz="0" w:space="0" w:color="auto"/>
        <w:bottom w:val="none" w:sz="0" w:space="0" w:color="auto"/>
        <w:right w:val="none" w:sz="0" w:space="0" w:color="auto"/>
      </w:divBdr>
      <w:divsChild>
        <w:div w:id="367797580">
          <w:marLeft w:val="1170"/>
          <w:marRight w:val="735"/>
          <w:marTop w:val="0"/>
          <w:marBottom w:val="0"/>
          <w:divBdr>
            <w:top w:val="none" w:sz="0" w:space="0" w:color="auto"/>
            <w:left w:val="none" w:sz="0" w:space="0" w:color="auto"/>
            <w:bottom w:val="none" w:sz="0" w:space="0" w:color="auto"/>
            <w:right w:val="none" w:sz="0" w:space="0" w:color="auto"/>
          </w:divBdr>
        </w:div>
        <w:div w:id="1553690584">
          <w:marLeft w:val="1170"/>
          <w:marRight w:val="735"/>
          <w:marTop w:val="0"/>
          <w:marBottom w:val="0"/>
          <w:divBdr>
            <w:top w:val="none" w:sz="0" w:space="0" w:color="auto"/>
            <w:left w:val="none" w:sz="0" w:space="0" w:color="auto"/>
            <w:bottom w:val="none" w:sz="0" w:space="0" w:color="auto"/>
            <w:right w:val="none" w:sz="0" w:space="0" w:color="auto"/>
          </w:divBdr>
        </w:div>
        <w:div w:id="1799638198">
          <w:marLeft w:val="1170"/>
          <w:marRight w:val="735"/>
          <w:marTop w:val="0"/>
          <w:marBottom w:val="0"/>
          <w:divBdr>
            <w:top w:val="none" w:sz="0" w:space="0" w:color="auto"/>
            <w:left w:val="none" w:sz="0" w:space="0" w:color="auto"/>
            <w:bottom w:val="none" w:sz="0" w:space="0" w:color="auto"/>
            <w:right w:val="none" w:sz="0" w:space="0" w:color="auto"/>
          </w:divBdr>
        </w:div>
      </w:divsChild>
    </w:div>
    <w:div w:id="71338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29</Pages>
  <Words>9191</Words>
  <Characters>52392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2022-08-25T18:00:00Z</dcterms:created>
  <dcterms:modified xsi:type="dcterms:W3CDTF">2022-09-27T16:21:00Z</dcterms:modified>
</cp:coreProperties>
</file>